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833000" w14:textId="520846D0" w:rsidR="00D91831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Π_2.1</w:t>
      </w:r>
    </w:p>
    <w:p w14:paraId="7A146F2B" w14:textId="4204DC94" w:rsidR="00DE46ED" w:rsidRPr="00FF4BCC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vanish/>
          <w:sz w:val="20"/>
          <w:szCs w:val="20"/>
          <w:specVanish/>
        </w:rPr>
      </w:pPr>
      <w:r>
        <w:rPr>
          <w:b/>
          <w:sz w:val="20"/>
          <w:szCs w:val="20"/>
        </w:rPr>
        <w:tab/>
      </w:r>
    </w:p>
    <w:tbl>
      <w:tblPr>
        <w:tblW w:w="9732" w:type="dxa"/>
        <w:tblInd w:w="18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69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100CCE3B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69" w:type="dxa"/>
            </w:tcMar>
          </w:tcPr>
          <w:p w14:paraId="7CF9AF8A" w14:textId="6BC57E33" w:rsidR="00DE46ED" w:rsidRDefault="00576ABD" w:rsidP="00D91831">
            <w:pPr>
              <w:pStyle w:val="ac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ΠΡΑΚΤΙΚΟ ΔΙΟΙΚΗΤΙΚΟΥ ΕΛΕΓΧΟΥ (και ΕΠΙΤΟΠΙΑΣ ΕΠΙΣΚΕΨΗΣ)</w:t>
            </w:r>
          </w:p>
          <w:p w14:paraId="7E924489" w14:textId="77777777" w:rsidR="00DE46ED" w:rsidRDefault="00576ABD">
            <w:pPr>
              <w:pStyle w:val="ac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862290"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C5C3BE6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δημοσίου χαρακτήρα (κατασκευαστικό έργο/μελέτη/προμήθεια)</w:t>
            </w:r>
          </w:p>
          <w:p w14:paraId="0972B169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675A3D04" w14:textId="77777777" w:rsidR="00DE46ED" w:rsidRDefault="00DE46ED">
      <w:pPr>
        <w:pStyle w:val="a8"/>
        <w:spacing w:before="56" w:after="0"/>
        <w:rPr>
          <w:sz w:val="22"/>
          <w:szCs w:val="22"/>
        </w:rPr>
      </w:pPr>
    </w:p>
    <w:tbl>
      <w:tblPr>
        <w:tblW w:w="9845" w:type="dxa"/>
        <w:tblInd w:w="-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427"/>
        <w:gridCol w:w="1710"/>
        <w:gridCol w:w="1798"/>
        <w:gridCol w:w="1910"/>
      </w:tblGrid>
      <w:tr w:rsidR="00DE46ED" w14:paraId="47147461" w14:textId="77777777" w:rsidTr="00862290">
        <w:trPr>
          <w:trHeight w:hRule="exact" w:val="67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A3F939" w14:textId="7D18CB03" w:rsidR="00DE46ED" w:rsidRDefault="00576ABD">
            <w:pPr>
              <w:pStyle w:val="TableParagraph"/>
              <w:spacing w:before="1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r w:rsidRPr="005C7363">
              <w:rPr>
                <w:sz w:val="22"/>
                <w:szCs w:val="22"/>
              </w:rPr>
              <w:t>Συντάκτ</w:t>
            </w:r>
            <w:r>
              <w:rPr>
                <w:sz w:val="22"/>
                <w:szCs w:val="22"/>
              </w:rPr>
              <w:t>ης</w:t>
            </w:r>
            <w:r w:rsidR="00F60BFC" w:rsidRPr="00D04BA5">
              <w:rPr>
                <w:sz w:val="22"/>
                <w:szCs w:val="22"/>
              </w:rPr>
              <w:t xml:space="preserve"> </w:t>
            </w:r>
            <w:r w:rsidR="00F60BFC" w:rsidRPr="00862290">
              <w:rPr>
                <w:sz w:val="22"/>
                <w:szCs w:val="22"/>
              </w:rPr>
              <w:t>πρακτικού</w:t>
            </w:r>
            <w:r w:rsidRPr="00A549B2">
              <w:rPr>
                <w:sz w:val="22"/>
                <w:szCs w:val="22"/>
              </w:rPr>
              <w:t xml:space="preserve"> </w:t>
            </w:r>
            <w:r w:rsidR="00D67ACD" w:rsidRPr="00862290">
              <w:rPr>
                <w:sz w:val="22"/>
                <w:szCs w:val="22"/>
              </w:rPr>
              <w:t>(</w:t>
            </w:r>
            <w:r w:rsidRPr="00862290">
              <w:rPr>
                <w:sz w:val="22"/>
                <w:szCs w:val="22"/>
              </w:rPr>
              <w:t>Ομάδα Τοπικής Δράσης</w:t>
            </w:r>
            <w:r w:rsidR="00D67ACD" w:rsidRPr="00862290">
              <w:rPr>
                <w:sz w:val="22"/>
                <w:szCs w:val="22"/>
              </w:rPr>
              <w:t>/</w:t>
            </w:r>
            <w:r w:rsidR="00F51B49" w:rsidRPr="00862290">
              <w:rPr>
                <w:sz w:val="22"/>
                <w:szCs w:val="22"/>
              </w:rPr>
              <w:t xml:space="preserve">ΕΥΔ </w:t>
            </w:r>
            <w:r w:rsidR="00D67ACD" w:rsidRPr="00862290">
              <w:rPr>
                <w:sz w:val="22"/>
                <w:szCs w:val="22"/>
              </w:rPr>
              <w:t>ΕΠ Περιφέρειας /ΕΥΕ ΠΑΑ)</w:t>
            </w:r>
            <w:r w:rsidRPr="00862290">
              <w:rPr>
                <w:sz w:val="22"/>
                <w:szCs w:val="22"/>
              </w:rPr>
              <w:t>:</w:t>
            </w:r>
          </w:p>
          <w:p w14:paraId="1C9CC338" w14:textId="77777777" w:rsidR="00DE46ED" w:rsidRDefault="00DE46ED">
            <w:pPr>
              <w:pStyle w:val="TableParagraph"/>
              <w:spacing w:before="1"/>
              <w:jc w:val="right"/>
            </w:pP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A081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724992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6C17EE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E8A0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F58EFCF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7D38D6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A38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DA082D8" w14:textId="77777777" w:rsidTr="00233A3B">
        <w:trPr>
          <w:trHeight w:hRule="exact" w:val="52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F4CFEF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D9E7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11416AD" w14:textId="77777777" w:rsidTr="00233A3B">
        <w:trPr>
          <w:trHeight w:hRule="exact" w:val="720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C85A7C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43FB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7FBAC54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B6A5AB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FE5B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4118AE" w14:textId="77777777" w:rsidTr="00233A3B">
        <w:trPr>
          <w:trHeight w:hRule="exact" w:val="44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0EDF1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1679F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41F0" w14:paraId="563CA584" w14:textId="77777777" w:rsidTr="00BE1E23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846FC4" w14:textId="14EB1B92" w:rsidR="007641F0" w:rsidRPr="00862290" w:rsidRDefault="007641F0">
            <w:pPr>
              <w:pStyle w:val="TableParagraph"/>
              <w:spacing w:before="1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 xml:space="preserve">Απόφαση ένταξης πράξης/τροποποίηση απόφασης ένταξης  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C081B4" w14:textId="77777777" w:rsidR="007641F0" w:rsidRPr="00ED30F7" w:rsidRDefault="007641F0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E1E23" w14:paraId="6BE556CF" w14:textId="77777777" w:rsidTr="00BE1E23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C7D7D" w14:textId="77777777" w:rsidR="00BE1E23" w:rsidRPr="00A549B2" w:rsidRDefault="00BE1E23">
            <w:pPr>
              <w:pStyle w:val="TableParagraph"/>
              <w:spacing w:before="1"/>
            </w:pPr>
            <w:r w:rsidRPr="00A549B2"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646F9AF" w14:textId="7E0DF565" w:rsidR="00BE1E23" w:rsidRDefault="00BE1E2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1EEE64F7" w14:textId="77777777" w:rsidTr="00233A3B">
        <w:trPr>
          <w:trHeight w:hRule="exact" w:val="68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4031CB" w14:textId="77777777" w:rsidR="00DE46ED" w:rsidRPr="00A549B2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 w:rsidRPr="00A549B2"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C3167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4424F7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D53E902" w14:textId="77777777" w:rsidTr="00A549B2">
        <w:trPr>
          <w:trHeight w:hRule="exact" w:val="1368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A41313" w14:textId="344BBB6F" w:rsidR="00DE46ED" w:rsidRPr="00A549B2" w:rsidRDefault="00576ABD">
            <w:pPr>
              <w:pStyle w:val="TableParagraph"/>
              <w:spacing w:before="1" w:line="288" w:lineRule="auto"/>
            </w:pPr>
            <w:r w:rsidRPr="00A549B2">
              <w:rPr>
                <w:sz w:val="22"/>
                <w:szCs w:val="22"/>
              </w:rPr>
              <w:t xml:space="preserve">Ύψος </w:t>
            </w:r>
            <w:proofErr w:type="spellStart"/>
            <w:r w:rsidRPr="00A549B2">
              <w:rPr>
                <w:sz w:val="22"/>
                <w:szCs w:val="22"/>
              </w:rPr>
              <w:t>χορηγηθείσας</w:t>
            </w:r>
            <w:proofErr w:type="spellEnd"/>
            <w:r w:rsidRPr="00A549B2">
              <w:rPr>
                <w:sz w:val="22"/>
                <w:szCs w:val="22"/>
              </w:rPr>
              <w:t xml:space="preserve"> προκαταβολής στο δικαιούχο (</w:t>
            </w:r>
            <w:r w:rsidRPr="00A549B2"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 w:rsidRPr="00A549B2">
              <w:rPr>
                <w:sz w:val="22"/>
                <w:szCs w:val="22"/>
              </w:rPr>
              <w:t xml:space="preserve">) </w:t>
            </w:r>
            <w:r w:rsidRPr="00862290">
              <w:rPr>
                <w:sz w:val="22"/>
                <w:szCs w:val="22"/>
              </w:rPr>
              <w:t xml:space="preserve">Συμπληρώνεται </w:t>
            </w:r>
            <w:r w:rsidR="00D04BA5" w:rsidRPr="00862290">
              <w:rPr>
                <w:sz w:val="22"/>
                <w:szCs w:val="22"/>
              </w:rPr>
              <w:t>μέχρι την ολική απόσβεσή της</w:t>
            </w:r>
            <w:r w:rsidR="00D04BA5" w:rsidRPr="00A549B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7C945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46CB23F" w14:textId="77777777" w:rsidTr="00A549B2">
        <w:trPr>
          <w:trHeight w:hRule="exact" w:val="75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1EC0ED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DC1D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731C988" w14:textId="77777777" w:rsidTr="00A549B2">
        <w:trPr>
          <w:trHeight w:hRule="exact" w:val="437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8FF00A4" w14:textId="77777777" w:rsidR="00DE46ED" w:rsidRDefault="00576ABD">
            <w:pPr>
              <w:pStyle w:val="TableParagraph"/>
              <w:spacing w:line="246" w:lineRule="exact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9C860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A1C0D6F" w14:textId="77777777" w:rsidTr="00233A3B">
        <w:trPr>
          <w:trHeight w:val="404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0D237A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16B438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0CAB52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1566F8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DE46ED" w14:paraId="74970548" w14:textId="77777777" w:rsidTr="00233A3B">
        <w:trPr>
          <w:trHeight w:val="569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13C5742" w14:textId="77777777" w:rsidR="00DE46ED" w:rsidRDefault="00DE46ED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EC433D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CDC40D8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B07577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1A11C24C" w14:textId="77777777" w:rsidTr="00D04BA5">
        <w:trPr>
          <w:trHeight w:hRule="exact" w:val="137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B29E0E" w14:textId="19FD6999" w:rsidR="00DE46ED" w:rsidRPr="00C74C66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lastRenderedPageBreak/>
              <w:t xml:space="preserve">Αιτούμενη αξία για συμψηφισμό της </w:t>
            </w:r>
            <w:proofErr w:type="spellStart"/>
            <w:r w:rsidRPr="00C74C66">
              <w:rPr>
                <w:sz w:val="22"/>
                <w:szCs w:val="22"/>
              </w:rPr>
              <w:t>χορηγηθείσας</w:t>
            </w:r>
            <w:proofErr w:type="spellEnd"/>
            <w:r w:rsidRPr="00C74C66">
              <w:rPr>
                <w:sz w:val="22"/>
                <w:szCs w:val="22"/>
              </w:rPr>
              <w:t xml:space="preserve"> προκαταβολής (</w:t>
            </w:r>
            <w:r w:rsidRPr="00862290">
              <w:rPr>
                <w:sz w:val="22"/>
                <w:szCs w:val="22"/>
              </w:rPr>
              <w:t>Αφορά στ</w:t>
            </w:r>
            <w:r w:rsidR="00D04BA5" w:rsidRPr="00862290">
              <w:rPr>
                <w:sz w:val="22"/>
                <w:szCs w:val="22"/>
              </w:rPr>
              <w:t>ις αιτήσεις πληρωμής με τις οποίες γίνεται απόσβεση προκαταβολής</w:t>
            </w:r>
            <w:r w:rsidRPr="00862290">
              <w:rPr>
                <w:sz w:val="22"/>
                <w:szCs w:val="22"/>
              </w:rPr>
              <w:t>)</w:t>
            </w:r>
          </w:p>
        </w:tc>
        <w:tc>
          <w:tcPr>
            <w:tcW w:w="3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top w:w="113" w:type="dxa"/>
              <w:left w:w="113" w:type="dxa"/>
              <w:bottom w:w="113" w:type="dxa"/>
            </w:tcMar>
          </w:tcPr>
          <w:p w14:paraId="3F666583" w14:textId="77777777" w:rsidR="00DE46ED" w:rsidRPr="00C74C66" w:rsidRDefault="00DE46ED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51380B" w14:textId="77777777" w:rsidR="00DE46ED" w:rsidRPr="00C74C66" w:rsidRDefault="00DE46ED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04DFD597" w14:textId="77777777" w:rsidR="00DE46ED" w:rsidRPr="00C74C66" w:rsidRDefault="00DE46E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DE46ED" w14:paraId="3911A845" w14:textId="77777777" w:rsidTr="00233A3B">
        <w:trPr>
          <w:trHeight w:hRule="exact" w:val="542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57992E" w14:textId="77777777" w:rsidR="00DE46ED" w:rsidRPr="00C74C66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9C3CB2" w14:textId="77777777" w:rsidR="00DE46ED" w:rsidRPr="00C74C66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D16156" w14:textId="77777777" w:rsidR="00DE46ED" w:rsidRPr="00C74C66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09016EE" w14:textId="77777777" w:rsidR="00DE46ED" w:rsidRPr="00C74C66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Συνολική Αξία €</w:t>
            </w:r>
          </w:p>
          <w:p w14:paraId="42CC7783" w14:textId="77777777" w:rsidR="00DE46ED" w:rsidRPr="00C74C66" w:rsidRDefault="00DE46E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DE46ED" w14:paraId="2DFF3B86" w14:textId="77777777" w:rsidTr="00233A3B">
        <w:trPr>
          <w:trHeight w:hRule="exact" w:val="643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712413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81D1E9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5E856D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8317FC3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778D1CC" w14:textId="77777777" w:rsidTr="00233A3B">
        <w:trPr>
          <w:trHeight w:hRule="exact" w:val="593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9B5BCC" w14:textId="77777777" w:rsidR="00DE46ED" w:rsidRPr="00C74C66" w:rsidRDefault="00576ABD">
            <w:pPr>
              <w:pStyle w:val="TableParagraph"/>
            </w:pPr>
            <w:r w:rsidRPr="00C74C66"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 w:rsidRPr="00C74C66"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A1D6BF6" w14:textId="77777777" w:rsidR="00DE46ED" w:rsidRPr="00C74C66" w:rsidRDefault="00576ABD">
            <w:pPr>
              <w:pStyle w:val="a8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5C3A7D1" w14:textId="77777777" w:rsidR="00DE46ED" w:rsidRPr="00C74C66" w:rsidRDefault="00576ABD">
            <w:pPr>
              <w:pStyle w:val="a8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09C289" w14:textId="77777777" w:rsidR="00DE46ED" w:rsidRPr="00C74C66" w:rsidRDefault="00576ABD">
            <w:pPr>
              <w:pStyle w:val="a8"/>
              <w:jc w:val="center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Συνολική Αξία €</w:t>
            </w:r>
          </w:p>
        </w:tc>
      </w:tr>
      <w:tr w:rsidR="00DE46ED" w14:paraId="2D3C778E" w14:textId="77777777" w:rsidTr="00233A3B">
        <w:trPr>
          <w:trHeight w:hRule="exact" w:val="855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115324A" w14:textId="77777777" w:rsidR="00DE46ED" w:rsidRPr="00C74C66" w:rsidRDefault="00DE46ED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6F6AE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A25B15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8D27CB" w14:textId="77777777" w:rsidR="00DE46ED" w:rsidRPr="00C74C66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1313EC" w14:paraId="4022975F" w14:textId="77777777" w:rsidTr="005C7363">
        <w:trPr>
          <w:trHeight w:hRule="exact" w:val="58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55980FB" w14:textId="77777777" w:rsidR="001313EC" w:rsidRPr="00862290" w:rsidRDefault="001313EC">
            <w:pPr>
              <w:snapToGrid w:val="0"/>
              <w:rPr>
                <w:sz w:val="22"/>
                <w:szCs w:val="22"/>
              </w:rPr>
            </w:pPr>
            <w:r w:rsidRPr="00862290">
              <w:t>Αριθμός Τραπεζικού λογαριασμού (ΙΒΑΝ)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9FBD01" w14:textId="540DED68" w:rsidR="001313EC" w:rsidRPr="00862290" w:rsidRDefault="001313EC">
            <w:pPr>
              <w:snapToGrid w:val="0"/>
              <w:rPr>
                <w:sz w:val="22"/>
                <w:szCs w:val="22"/>
              </w:rPr>
            </w:pPr>
          </w:p>
        </w:tc>
      </w:tr>
      <w:tr w:rsidR="001313EC" w14:paraId="17FA967D" w14:textId="77777777" w:rsidTr="005C7363">
        <w:trPr>
          <w:trHeight w:hRule="exact" w:val="627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15E058" w14:textId="752C5FB8" w:rsidR="001313EC" w:rsidRPr="00862290" w:rsidRDefault="001313EC">
            <w:pPr>
              <w:snapToGrid w:val="0"/>
            </w:pPr>
            <w:r w:rsidRPr="00862290">
              <w:t>Τράπεζα: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AC2454" w14:textId="77777777" w:rsidR="001313EC" w:rsidRPr="00862290" w:rsidRDefault="001313EC">
            <w:pPr>
              <w:snapToGrid w:val="0"/>
              <w:rPr>
                <w:sz w:val="22"/>
                <w:szCs w:val="22"/>
              </w:rPr>
            </w:pPr>
          </w:p>
        </w:tc>
      </w:tr>
      <w:tr w:rsidR="001313EC" w14:paraId="57DF6014" w14:textId="77777777" w:rsidTr="00C3181D">
        <w:trPr>
          <w:trHeight w:val="368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30F31C" w14:textId="057C3E02" w:rsidR="001313EC" w:rsidRPr="00862290" w:rsidRDefault="001313EC">
            <w:pPr>
              <w:snapToGrid w:val="0"/>
            </w:pPr>
            <w:r w:rsidRPr="00862290">
              <w:t>Κάτοχος τραπεζικού λογαριασμού: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0BB98BD" w14:textId="552A122A" w:rsidR="001313EC" w:rsidRPr="00862290" w:rsidRDefault="001313EC">
            <w:pPr>
              <w:snapToGrid w:val="0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>Δικαιούχος: ………………………………</w:t>
            </w:r>
          </w:p>
        </w:tc>
      </w:tr>
      <w:tr w:rsidR="001313EC" w14:paraId="7F0B141B" w14:textId="77777777" w:rsidTr="005C7363">
        <w:trPr>
          <w:trHeight w:hRule="exact" w:val="813"/>
        </w:trPr>
        <w:tc>
          <w:tcPr>
            <w:tcW w:w="442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7AD59C" w14:textId="77777777" w:rsidR="001313EC" w:rsidRPr="00C74C66" w:rsidRDefault="001313EC">
            <w:pPr>
              <w:snapToGrid w:val="0"/>
            </w:pP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61912D" w14:textId="5DA9EFB5" w:rsidR="001313EC" w:rsidRPr="00C74C66" w:rsidRDefault="001313EC">
            <w:pPr>
              <w:snapToGrid w:val="0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Ανάδοχος: …………………………………</w:t>
            </w:r>
          </w:p>
        </w:tc>
      </w:tr>
    </w:tbl>
    <w:p w14:paraId="03C35024" w14:textId="77777777" w:rsidR="00DE46ED" w:rsidRDefault="00576ABD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6EFD409E" w14:textId="77777777" w:rsidR="00860B40" w:rsidRDefault="00860B40">
      <w:pPr>
        <w:pStyle w:val="a8"/>
        <w:ind w:left="219" w:right="293"/>
        <w:rPr>
          <w:sz w:val="22"/>
          <w:szCs w:val="22"/>
        </w:rPr>
      </w:pPr>
    </w:p>
    <w:p w14:paraId="3826ADDA" w14:textId="77777777" w:rsidR="00DE46ED" w:rsidRDefault="00DE46ED">
      <w:pPr>
        <w:pStyle w:val="a8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845" w:type="dxa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934"/>
        <w:gridCol w:w="1594"/>
        <w:gridCol w:w="1668"/>
        <w:gridCol w:w="1649"/>
      </w:tblGrid>
      <w:tr w:rsidR="00293EB2" w14:paraId="079B1FC5" w14:textId="77777777" w:rsidTr="00ED30F7">
        <w:trPr>
          <w:trHeight w:hRule="exact" w:val="627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EE843CF" w14:textId="77777777" w:rsidR="00DE46ED" w:rsidRDefault="00576ABD">
            <w:pPr>
              <w:pStyle w:val="TableParagraph"/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F7E3E34" w14:textId="77777777" w:rsidR="00DE46ED" w:rsidRDefault="00576ABD">
            <w:pPr>
              <w:pStyle w:val="TableParagraph"/>
              <w:spacing w:before="53"/>
              <w:ind w:left="17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9254135" w14:textId="77777777" w:rsidR="00DE46ED" w:rsidRDefault="00576ABD">
            <w:pPr>
              <w:pStyle w:val="TableParagraph"/>
              <w:spacing w:before="53"/>
              <w:ind w:left="1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54372E3" w14:textId="77777777" w:rsidR="00DE46ED" w:rsidRDefault="00576ABD">
            <w:pPr>
              <w:pStyle w:val="a8"/>
            </w:pPr>
            <w:r>
              <w:rPr>
                <w:rFonts w:eastAsia="Liberation Serif;Times New Roma" w:cs="Liberation Serif;Times New Roma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293EB2" w14:paraId="641FC8D4" w14:textId="77777777" w:rsidTr="00ED30F7">
        <w:trPr>
          <w:trHeight w:hRule="exact" w:val="106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1E8FF9" w14:textId="33271E11" w:rsidR="00DE46ED" w:rsidRDefault="00576ABD">
            <w:pPr>
              <w:pStyle w:val="ae"/>
              <w:numPr>
                <w:ilvl w:val="0"/>
                <w:numId w:val="16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860B40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86214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B717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F0A95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39C2E482" w14:textId="77777777" w:rsidTr="00ED30F7">
        <w:trPr>
          <w:trHeight w:hRule="exact" w:val="111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68644D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Πληρότητα και ορθότητα Εντολής πληρωμής Λογαριασμού αρμοδίως θεωρημένη και υπογεγραμμένη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DCBE6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816C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39D5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3430DC72" w14:textId="77777777" w:rsidTr="00ED30F7">
        <w:trPr>
          <w:trHeight w:hRule="exact" w:val="898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C517FC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Πιστοποίησης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 αρμοδίως θεωρημένη και υπογεγραμμένη με συνημμένα τα προβλεπόμενα έγγραφα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35E05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EC09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27E2B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3512223" w14:textId="77777777" w:rsidTr="00ED30F7">
        <w:trPr>
          <w:trHeight w:hRule="exact" w:val="349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185DF13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17CBB7B1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7D52C854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6BDC4635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  <w:p w14:paraId="7C7E5DA8" w14:textId="41E73D03" w:rsidR="00DE46ED" w:rsidRPr="001F68EC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 w:rsidR="001F68EC" w:rsidRPr="00860B40">
              <w:rPr>
                <w:sz w:val="22"/>
                <w:szCs w:val="22"/>
              </w:rPr>
              <w:t>*</w:t>
            </w:r>
          </w:p>
          <w:p w14:paraId="16DBE05B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3AD34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7C945C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86D97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0F4DAF3" w14:textId="77777777" w:rsidTr="00ED30F7">
        <w:trPr>
          <w:trHeight w:hRule="exact" w:val="682"/>
          <w:hidden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149658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74502D65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3707A44E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493D7C2C" w14:textId="77777777" w:rsidR="00294D93" w:rsidRPr="00294D93" w:rsidRDefault="00294D93">
            <w:pPr>
              <w:pStyle w:val="af0"/>
              <w:numPr>
                <w:ilvl w:val="0"/>
                <w:numId w:val="4"/>
              </w:numPr>
              <w:ind w:left="397"/>
              <w:rPr>
                <w:vanish/>
                <w:sz w:val="22"/>
                <w:szCs w:val="22"/>
              </w:rPr>
            </w:pPr>
          </w:p>
          <w:p w14:paraId="1A97813E" w14:textId="3B370812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Σύμβαση μεταξύ δικαιούχου αναδόχου με αριθμό ΚΗΜΔΗΣ (1η πληρωμή)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45E9E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2B66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618D0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7EF82130" w14:textId="77777777" w:rsidTr="00ED30F7">
        <w:trPr>
          <w:trHeight w:hRule="exact" w:val="95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808422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έγκυρων απαιτούμενων εγγυητικών επιστολών (καλής εκτέλεσης, καλής λειτουργίας, εγγυητικής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ή ισοδύναμο έγγραφο)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959B66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B6C9F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6F901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A6512A9" w14:textId="77777777" w:rsidTr="00ED30F7">
        <w:trPr>
          <w:trHeight w:hRule="exact" w:val="844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1E3649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νέου εγκεκριμένου ΑΠΕ για την τρέχουσα πιστοποίηση και τα απαραίτητα έγγραφα έγκρισής αυτού.</w:t>
            </w:r>
          </w:p>
          <w:p w14:paraId="72154E22" w14:textId="77777777" w:rsidR="00DE46ED" w:rsidRDefault="00DE46ED" w:rsidP="00497D10">
            <w:pPr>
              <w:pStyle w:val="ae"/>
              <w:ind w:left="833"/>
              <w:jc w:val="center"/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63505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0EA36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9E7E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270B35F" w14:textId="77777777" w:rsidTr="00ED30F7">
        <w:trPr>
          <w:trHeight w:hRule="exact" w:val="682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289A8ED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Εγκρίθηκε νέα παράταση εργασιών για την τρέχουσα πιστοποίηση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622432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B77B5D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A88F01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CB8ED9D" w14:textId="77777777" w:rsidTr="00ED30F7">
        <w:trPr>
          <w:trHeight w:hRule="exact" w:val="50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89E22BF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5A7CE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198D2A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ED6AD0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66045C01" w14:textId="77777777" w:rsidTr="00ED30F7">
        <w:trPr>
          <w:trHeight w:hRule="exact" w:val="460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D80747B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401615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400D59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F100E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1093DF46" w14:textId="77777777" w:rsidTr="00ED30F7">
        <w:trPr>
          <w:trHeight w:hRule="exact" w:val="586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04A781D" w14:textId="7EB95348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860B40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>ενεργειών</w:t>
            </w:r>
          </w:p>
          <w:p w14:paraId="53EEE400" w14:textId="77777777" w:rsidR="00DE46ED" w:rsidRDefault="00DE46ED">
            <w:pPr>
              <w:pStyle w:val="ae"/>
              <w:snapToGrid w:val="0"/>
              <w:ind w:left="0"/>
            </w:pP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EADAA5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76BC8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D0554D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33A90FE2" w14:textId="77777777" w:rsidTr="00ED30F7">
        <w:trPr>
          <w:trHeight w:hRule="exact" w:val="84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3E931E3" w14:textId="77777777" w:rsidR="00DE46ED" w:rsidRDefault="00576ABD">
            <w:pPr>
              <w:pStyle w:val="TableParagraph"/>
              <w:numPr>
                <w:ilvl w:val="0"/>
                <w:numId w:val="4"/>
              </w:numPr>
              <w:snapToGrid w:val="0"/>
              <w:spacing w:before="117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42B807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3EB6AF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97409C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CC43C4D" w14:textId="77777777" w:rsidTr="007E0014">
        <w:trPr>
          <w:trHeight w:hRule="exact" w:val="1134"/>
          <w:hidden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273821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090A751F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DB01545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58DD383C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1718198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7B1CFB54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429B132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1F23E8FB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04C5DA8A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63B7E50A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7BB42D7A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542334BD" w14:textId="77777777" w:rsidR="007E0014" w:rsidRPr="007E0014" w:rsidRDefault="007E0014">
            <w:pPr>
              <w:pStyle w:val="af0"/>
              <w:numPr>
                <w:ilvl w:val="0"/>
                <w:numId w:val="5"/>
              </w:numPr>
              <w:ind w:left="397"/>
              <w:rPr>
                <w:vanish/>
                <w:sz w:val="22"/>
                <w:szCs w:val="22"/>
              </w:rPr>
            </w:pPr>
          </w:p>
          <w:p w14:paraId="77D32817" w14:textId="4A41A9FD" w:rsidR="00DE46ED" w:rsidRDefault="00576ABD">
            <w:pPr>
              <w:pStyle w:val="ae"/>
              <w:numPr>
                <w:ilvl w:val="0"/>
                <w:numId w:val="5"/>
              </w:numPr>
              <w:ind w:left="397"/>
            </w:pPr>
            <w:r>
              <w:rPr>
                <w:sz w:val="22"/>
                <w:szCs w:val="22"/>
              </w:rPr>
              <w:t xml:space="preserve">Προσκόμιση βεβαίωσης ελέγχου δημοσιεύσεων  αρμοδίως θεωρημένη και υπογεγραμμένη πρωτότυπη (στην 1η αίτηση πληρωμής) </w:t>
            </w:r>
            <w:proofErr w:type="spellStart"/>
            <w:r>
              <w:rPr>
                <w:b/>
                <w:bCs/>
                <w:sz w:val="22"/>
                <w:szCs w:val="22"/>
              </w:rPr>
              <w:t>Εντυπο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Β_1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8A4D4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75C6B3F7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220B3828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0758A7A1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3ED086A7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57B84CA7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3DE37704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3C9A4F44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4E102AD8" w14:textId="77777777" w:rsidR="00293EB2" w:rsidRPr="00293EB2" w:rsidRDefault="00293EB2" w:rsidP="00D04BA5">
            <w:pPr>
              <w:rPr>
                <w:sz w:val="22"/>
                <w:szCs w:val="22"/>
              </w:rPr>
            </w:pPr>
          </w:p>
          <w:p w14:paraId="40667BEC" w14:textId="77777777" w:rsidR="00293EB2" w:rsidRDefault="00293EB2" w:rsidP="00293EB2">
            <w:pPr>
              <w:rPr>
                <w:sz w:val="22"/>
                <w:szCs w:val="22"/>
              </w:rPr>
            </w:pPr>
          </w:p>
          <w:p w14:paraId="7AB5F622" w14:textId="5D487968" w:rsidR="00293EB2" w:rsidRPr="00293EB2" w:rsidRDefault="00293EB2" w:rsidP="00D04B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C21919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22D21AD8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096EDC5A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3ABA9AD4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61B56017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1B1485E4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14A591E8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2A7F5CBC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1444EE61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5FC6DCC5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6E3D4304" w14:textId="77777777" w:rsidR="00FE0BE5" w:rsidRPr="00FE0BE5" w:rsidRDefault="00FE0BE5" w:rsidP="00346F13">
            <w:pPr>
              <w:rPr>
                <w:sz w:val="22"/>
                <w:szCs w:val="22"/>
              </w:rPr>
            </w:pPr>
          </w:p>
          <w:p w14:paraId="31B07941" w14:textId="6B105FEF" w:rsidR="00FE0BE5" w:rsidRPr="00FE0BE5" w:rsidRDefault="00FE0BE5" w:rsidP="00346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2872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7048CA70" w14:textId="77777777" w:rsidTr="00B451C1">
        <w:trPr>
          <w:trHeight w:hRule="exact" w:val="1399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4A2D90" w14:textId="77777777" w:rsidR="00DE46ED" w:rsidRDefault="00576ABD">
            <w:pPr>
              <w:pStyle w:val="ae"/>
              <w:numPr>
                <w:ilvl w:val="0"/>
                <w:numId w:val="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Προσκόμιση απαραίτητων σελίδων δημοσίευσης, τιμολογίων και παραστατικών εξόφλησης εφημερίδων σύμφωνα με την παραπάνω βεβαίωση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C2D4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503E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79449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17EEF6B8" w14:textId="77777777" w:rsidTr="00ED30F7">
        <w:trPr>
          <w:trHeight w:hRule="exact" w:val="901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38B2160" w14:textId="5836E046" w:rsidR="00DE46ED" w:rsidRDefault="00576ABD">
            <w:pPr>
              <w:pStyle w:val="ae"/>
              <w:numPr>
                <w:ilvl w:val="0"/>
                <w:numId w:val="7"/>
              </w:numPr>
              <w:ind w:left="397"/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4E05AD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 xml:space="preserve">από το δικαιούχο/ανάδοχο,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8C2E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F10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768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398E710" w14:textId="77777777" w:rsidTr="00ED30F7">
        <w:trPr>
          <w:trHeight w:hRule="exact" w:val="1479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57BBCE5" w14:textId="77777777" w:rsidR="00DE46ED" w:rsidRDefault="00576ABD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lastRenderedPageBreak/>
              <w:t xml:space="preserve">Ύπαρξη Βεβαίωσης ελέγχου και απόδοσης </w:t>
            </w:r>
            <w:proofErr w:type="spellStart"/>
            <w:r>
              <w:rPr>
                <w:sz w:val="22"/>
                <w:szCs w:val="22"/>
              </w:rPr>
              <w:t>κρατήσεων,πρωτότυπη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(Έντυπο Β_2)</w:t>
            </w:r>
            <w:r>
              <w:rPr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299EC765" w14:textId="369C8B9E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   παραστατικά πληρωμής κρατήσεων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5443B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B664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41063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1F776C" w14:paraId="3FCDAE63" w14:textId="77777777" w:rsidTr="00AE12D6">
        <w:trPr>
          <w:trHeight w:hRule="exact" w:val="65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E2FE28B" w14:textId="230FB8C1" w:rsidR="001F776C" w:rsidRDefault="001F776C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Τιμολόγιο αναδόχου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E12C5C9" w14:textId="77777777" w:rsidR="001F776C" w:rsidRDefault="001F77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3AA150" w14:textId="77777777" w:rsidR="001F776C" w:rsidRDefault="001F776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4B461E" w14:textId="77777777" w:rsidR="001F776C" w:rsidRDefault="001F776C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76F93F13" w14:textId="77777777" w:rsidTr="00ED30F7">
        <w:trPr>
          <w:trHeight w:hRule="exact" w:val="777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BE544A7" w14:textId="77777777" w:rsidR="00DE46ED" w:rsidRDefault="00576ABD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878D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4ADD0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0F3F3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DFEC977" w14:textId="77777777" w:rsidTr="00ED30F7">
        <w:trPr>
          <w:trHeight w:hRule="exact" w:val="69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2F5C625" w14:textId="77777777" w:rsidR="00DE46ED" w:rsidRDefault="00576ABD" w:rsidP="00E8328E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9BF583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A87A4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668653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6A046644" w14:textId="77777777" w:rsidTr="00ED30F7">
        <w:trPr>
          <w:trHeight w:hRule="exact" w:val="777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83AAB4" w14:textId="77777777" w:rsidR="00DE46ED" w:rsidRDefault="00576ABD" w:rsidP="00AE12D6">
            <w:pPr>
              <w:pStyle w:val="ae"/>
              <w:numPr>
                <w:ilvl w:val="0"/>
                <w:numId w:val="9"/>
              </w:numPr>
              <w:tabs>
                <w:tab w:val="clear" w:pos="142"/>
                <w:tab w:val="num" w:pos="411"/>
              </w:tabs>
              <w:ind w:left="411" w:hanging="4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Παραστατικά εξόφλησης του αναδόχου από τον δικαιούχο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03898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63A84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E00A69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54DF9E9" w14:textId="77777777" w:rsidTr="00ED30F7">
        <w:trPr>
          <w:trHeight w:hRule="exact" w:val="675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5D4365D" w14:textId="77777777" w:rsidR="00DE46ED" w:rsidRDefault="00576ABD" w:rsidP="00AE12D6">
            <w:pPr>
              <w:pStyle w:val="ae"/>
              <w:numPr>
                <w:ilvl w:val="0"/>
                <w:numId w:val="10"/>
              </w:numPr>
              <w:ind w:left="411" w:hanging="4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9366AB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A8117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5B3FF1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59467DEA" w14:textId="77777777" w:rsidTr="00ED30F7">
        <w:trPr>
          <w:trHeight w:hRule="exact" w:val="1201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793058" w14:textId="77777777" w:rsidR="00DE46ED" w:rsidRDefault="00576ABD">
            <w:pPr>
              <w:pStyle w:val="ae"/>
              <w:numPr>
                <w:ilvl w:val="0"/>
                <w:numId w:val="10"/>
              </w:numPr>
              <w:snapToGrid w:val="0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406B7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968C4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34A024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4F2D7B77" w14:textId="77777777" w:rsidTr="00AE12D6">
        <w:trPr>
          <w:trHeight w:hRule="exact" w:val="593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595A38" w14:textId="77777777" w:rsidR="00DE46ED" w:rsidRDefault="00576ABD" w:rsidP="00AE12D6">
            <w:pPr>
              <w:pStyle w:val="ae"/>
              <w:numPr>
                <w:ilvl w:val="0"/>
                <w:numId w:val="8"/>
              </w:numPr>
              <w:ind w:hanging="7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6D2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6BFF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9F16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293EB2" w14:paraId="2A2551A1" w14:textId="77777777" w:rsidTr="00AE12D6">
        <w:trPr>
          <w:trHeight w:hRule="exact" w:val="859"/>
        </w:trPr>
        <w:tc>
          <w:tcPr>
            <w:tcW w:w="4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E672D4" w14:textId="77777777" w:rsidR="00DE46ED" w:rsidRDefault="00576ABD" w:rsidP="00AE12D6">
            <w:pPr>
              <w:pStyle w:val="ae"/>
              <w:numPr>
                <w:ilvl w:val="0"/>
                <w:numId w:val="33"/>
              </w:numPr>
              <w:ind w:left="411" w:hanging="4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CFF1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7E12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A9336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3A664A" w14:textId="77777777" w:rsidTr="00ED30F7">
        <w:trPr>
          <w:trHeight w:hRule="exact" w:val="953"/>
        </w:trPr>
        <w:tc>
          <w:tcPr>
            <w:tcW w:w="98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B96035" w14:textId="77777777" w:rsidR="00DE46ED" w:rsidRDefault="00576ABD">
            <w:pPr>
              <w:pStyle w:val="TableParagraph"/>
              <w:spacing w:line="260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6ACBF7A" w14:textId="77777777" w:rsidR="00DE46ED" w:rsidRDefault="00576ABD">
            <w:pPr>
              <w:pStyle w:val="TableParagraph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5772FCD9" w14:textId="186F42FB" w:rsidR="00DE46ED" w:rsidRPr="00233A3B" w:rsidRDefault="00576ABD">
      <w:pPr>
        <w:pStyle w:val="a8"/>
        <w:rPr>
          <w:iCs/>
          <w:sz w:val="22"/>
          <w:szCs w:val="22"/>
        </w:rPr>
      </w:pPr>
      <w:r w:rsidRPr="00233A3B">
        <w:rPr>
          <w:iCs/>
          <w:sz w:val="22"/>
          <w:szCs w:val="22"/>
        </w:rPr>
        <w:t xml:space="preserve">* </w:t>
      </w:r>
      <w:r w:rsidR="00233A3B" w:rsidRPr="00233A3B">
        <w:rPr>
          <w:iCs/>
          <w:sz w:val="22"/>
          <w:szCs w:val="22"/>
        </w:rPr>
        <w:t>Όπου</w:t>
      </w:r>
      <w:r w:rsidR="00235BD4" w:rsidRPr="00233A3B">
        <w:rPr>
          <w:iCs/>
          <w:sz w:val="22"/>
          <w:szCs w:val="22"/>
        </w:rPr>
        <w:t xml:space="preserve"> απαιτείται</w:t>
      </w:r>
    </w:p>
    <w:p w14:paraId="20165197" w14:textId="77777777" w:rsidR="00E93D95" w:rsidRDefault="00E93D95">
      <w:pPr>
        <w:pStyle w:val="a8"/>
        <w:rPr>
          <w:i/>
          <w:sz w:val="22"/>
          <w:szCs w:val="22"/>
        </w:rPr>
      </w:pPr>
    </w:p>
    <w:tbl>
      <w:tblPr>
        <w:tblW w:w="9740" w:type="dxa"/>
        <w:tblInd w:w="12" w:type="dxa"/>
        <w:tblBorders>
          <w:top w:val="single" w:sz="2" w:space="0" w:color="000001"/>
          <w:left w:val="single" w:sz="4" w:space="0" w:color="000001"/>
          <w:bottom w:val="single" w:sz="2" w:space="0" w:color="000001"/>
          <w:insideH w:val="single" w:sz="2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5905"/>
        <w:gridCol w:w="1104"/>
        <w:gridCol w:w="221"/>
        <w:gridCol w:w="1156"/>
        <w:gridCol w:w="292"/>
        <w:gridCol w:w="1169"/>
      </w:tblGrid>
      <w:tr w:rsidR="00F41990" w14:paraId="621A7473" w14:textId="77777777" w:rsidTr="000379B7">
        <w:trPr>
          <w:trHeight w:hRule="exact" w:val="505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953C9DC" w14:textId="77777777" w:rsidR="00DE46ED" w:rsidRDefault="00576ABD">
            <w:pPr>
              <w:pStyle w:val="TableParagraph"/>
              <w:spacing w:before="59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E73E825" w14:textId="77777777" w:rsidR="00DE46ED" w:rsidRDefault="00576ABD">
            <w:pPr>
              <w:pStyle w:val="TableParagraph"/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9DAA82" w14:textId="77777777" w:rsidR="00DE46ED" w:rsidRDefault="00576ABD">
            <w:pPr>
              <w:pStyle w:val="TableParagraph"/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EA3199D" w14:textId="77777777" w:rsidR="00DE46ED" w:rsidRDefault="00576ABD">
            <w:pPr>
              <w:pStyle w:val="TableParagraph"/>
              <w:ind w:right="9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ΔΕΝ ΑΠΑΙΤΕΙΤΑΙ</w:t>
            </w:r>
          </w:p>
        </w:tc>
      </w:tr>
      <w:tr w:rsidR="00F41990" w14:paraId="3D149E28" w14:textId="77777777" w:rsidTr="000379B7">
        <w:trPr>
          <w:trHeight w:hRule="exact" w:val="634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F24681" w14:textId="6E5BFB57" w:rsidR="00DE46ED" w:rsidRDefault="00576ABD">
            <w:pPr>
              <w:pStyle w:val="ae"/>
              <w:numPr>
                <w:ilvl w:val="0"/>
                <w:numId w:val="1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απόφαση ένταξης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879DD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5BE951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6BAE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C9DCCC7" w14:textId="77777777" w:rsidTr="000379B7">
        <w:trPr>
          <w:trHeight w:hRule="exact" w:val="1048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04482F" w14:textId="77777777" w:rsidR="00DE46ED" w:rsidRDefault="00576ABD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τροποποίηση της νομικής δέσμευσης/τεχνικού δελτίου έργου  ενταγμένου έργου που αφορά την αίτηση πληρωμής.</w:t>
            </w:r>
          </w:p>
          <w:p w14:paraId="4E52233E" w14:textId="77777777" w:rsidR="00DE46ED" w:rsidRDefault="00DE46ED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</w:pPr>
          </w:p>
          <w:p w14:paraId="401ED824" w14:textId="77777777" w:rsidR="00DE46ED" w:rsidRDefault="00DE46ED">
            <w:pPr>
              <w:snapToGrid w:val="0"/>
              <w:ind w:left="794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56B60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B91A89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4DFDB3D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E9639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8C12747" w14:textId="77777777" w:rsidTr="00E8328E">
        <w:trPr>
          <w:trHeight w:hRule="exact" w:val="1394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DBD3B2B" w14:textId="3FBF1328" w:rsidR="00C270E6" w:rsidRPr="00C74C66" w:rsidRDefault="000E0765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lastRenderedPageBreak/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93C734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4DCB04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7229FA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BD7062F" w14:textId="77777777" w:rsidTr="000379B7">
        <w:trPr>
          <w:trHeight w:hRule="exact" w:val="102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B96822" w14:textId="25125966" w:rsidR="000E0765" w:rsidRPr="00C74C66" w:rsidRDefault="000E0765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 w:rsidRPr="00C74C66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DCC5E1" w14:textId="77777777" w:rsidR="000E0765" w:rsidRDefault="000E07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A0274C" w14:textId="77777777" w:rsidR="000E0765" w:rsidRDefault="000E076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10714A" w14:textId="77777777" w:rsidR="000E0765" w:rsidRDefault="000E0765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1D0FE0F" w14:textId="77777777" w:rsidTr="000379B7">
        <w:trPr>
          <w:trHeight w:hRule="exact" w:val="104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4EB6B83" w14:textId="72818F45" w:rsidR="00DE46ED" w:rsidRDefault="00576ABD" w:rsidP="005C7363">
            <w:pPr>
              <w:pStyle w:val="ae"/>
              <w:numPr>
                <w:ilvl w:val="0"/>
                <w:numId w:val="25"/>
              </w:numPr>
              <w:ind w:right="58"/>
            </w:pPr>
            <w:r>
              <w:rPr>
                <w:sz w:val="22"/>
                <w:szCs w:val="22"/>
              </w:rPr>
              <w:t xml:space="preserve">Η αίτηση πληρωμής έχει υποβληθεί εντός του εγκεκριμένου, στην απόφαση </w:t>
            </w:r>
            <w:r w:rsidR="004B2D5E">
              <w:rPr>
                <w:sz w:val="22"/>
                <w:szCs w:val="22"/>
              </w:rPr>
              <w:t>ένταξης</w:t>
            </w:r>
            <w:r>
              <w:rPr>
                <w:sz w:val="22"/>
                <w:szCs w:val="22"/>
              </w:rPr>
              <w:t>, χρονοδιαγράμματος</w:t>
            </w:r>
            <w:r w:rsidR="004B2D5E">
              <w:rPr>
                <w:sz w:val="22"/>
                <w:szCs w:val="22"/>
              </w:rPr>
              <w:t>, όπως αυτό έχει διαμορφωθεί στην ισχύουσα νομική δέσμευση</w:t>
            </w:r>
          </w:p>
          <w:p w14:paraId="76884A17" w14:textId="77777777" w:rsidR="00DE46ED" w:rsidRDefault="00DE46ED">
            <w:pPr>
              <w:pStyle w:val="ae"/>
              <w:ind w:left="794"/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8F5BD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7C2971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2AA38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415FEDD" w14:textId="77777777" w:rsidTr="000379B7">
        <w:trPr>
          <w:trHeight w:hRule="exact" w:val="66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F80BB4" w14:textId="7C5AEC49" w:rsidR="00DE46ED" w:rsidRDefault="00576ABD" w:rsidP="00A549B2">
            <w:pPr>
              <w:pStyle w:val="ae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Υπάρχει Απόφαση προέγκρισης δημοπράτησης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5B4B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D52660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D2233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6589714" w14:textId="77777777" w:rsidTr="000379B7">
        <w:trPr>
          <w:trHeight w:hRule="exact" w:val="62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ADF36A1" w14:textId="77777777" w:rsidR="00DE46ED" w:rsidRDefault="00576ABD">
            <w:pPr>
              <w:pStyle w:val="ae"/>
              <w:numPr>
                <w:ilvl w:val="0"/>
                <w:numId w:val="49"/>
              </w:numPr>
              <w:ind w:left="794"/>
            </w:pPr>
            <w:r>
              <w:rPr>
                <w:sz w:val="22"/>
                <w:szCs w:val="22"/>
              </w:rPr>
              <w:t>Αν ΝΑΙ, να αναγραφεί......................................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3FB03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7B1BFF0" w14:textId="77777777" w:rsidTr="000379B7">
        <w:trPr>
          <w:trHeight w:hRule="exact" w:val="156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A8DDB1" w14:textId="0073944C" w:rsidR="00DE46ED" w:rsidRDefault="00576ABD">
            <w:pPr>
              <w:pStyle w:val="ae"/>
              <w:numPr>
                <w:ilvl w:val="0"/>
                <w:numId w:val="51"/>
              </w:numPr>
              <w:ind w:left="794"/>
            </w:pPr>
            <w:r>
              <w:rPr>
                <w:sz w:val="22"/>
                <w:szCs w:val="22"/>
              </w:rPr>
              <w:t xml:space="preserve">Αν ΟΧΙ, η διαδικασία δημοπράτησης εξετάστηκε με την υποβολή του παρόντος αιτήματος (έλεγχος νομιμότητας σταδίων εξέλιξης δημοσίων συμβάσεων άρθρου </w:t>
            </w:r>
            <w:r w:rsidR="003917DD" w:rsidRPr="00862290">
              <w:rPr>
                <w:sz w:val="22"/>
                <w:szCs w:val="22"/>
              </w:rPr>
              <w:t xml:space="preserve">32 </w:t>
            </w:r>
            <w:r w:rsidR="00074D25" w:rsidRPr="00862290">
              <w:rPr>
                <w:sz w:val="22"/>
                <w:szCs w:val="22"/>
              </w:rPr>
              <w:t xml:space="preserve">της υπ’ </w:t>
            </w:r>
            <w:proofErr w:type="spellStart"/>
            <w:r w:rsidR="00074D25" w:rsidRPr="00862290">
              <w:rPr>
                <w:sz w:val="22"/>
                <w:szCs w:val="22"/>
              </w:rPr>
              <w:t>αρ</w:t>
            </w:r>
            <w:proofErr w:type="spellEnd"/>
            <w:r w:rsidR="00074D25" w:rsidRPr="00862290">
              <w:rPr>
                <w:sz w:val="22"/>
                <w:szCs w:val="22"/>
              </w:rPr>
              <w:t xml:space="preserve">. </w:t>
            </w:r>
            <w:r w:rsidR="003917DD" w:rsidRPr="00862290">
              <w:rPr>
                <w:sz w:val="22"/>
                <w:szCs w:val="22"/>
              </w:rPr>
              <w:t xml:space="preserve">1337/4-5-2022 </w:t>
            </w:r>
            <w:r w:rsidR="00074D25" w:rsidRPr="00862290">
              <w:rPr>
                <w:sz w:val="22"/>
                <w:szCs w:val="22"/>
              </w:rPr>
              <w:t xml:space="preserve">(ΦΕΚ </w:t>
            </w:r>
            <w:r w:rsidR="001059DE">
              <w:rPr>
                <w:sz w:val="22"/>
                <w:szCs w:val="22"/>
              </w:rPr>
              <w:t>2310/</w:t>
            </w:r>
            <w:r w:rsidR="00074D25" w:rsidRPr="00862290">
              <w:rPr>
                <w:sz w:val="22"/>
                <w:szCs w:val="22"/>
              </w:rPr>
              <w:t>Β’</w:t>
            </w:r>
            <w:r w:rsidR="001059DE">
              <w:rPr>
                <w:sz w:val="22"/>
                <w:szCs w:val="22"/>
              </w:rPr>
              <w:t>/11-5-2022</w:t>
            </w:r>
            <w:r w:rsidRPr="00862290">
              <w:rPr>
                <w:sz w:val="22"/>
                <w:szCs w:val="22"/>
              </w:rPr>
              <w:t>)</w:t>
            </w:r>
            <w:r w:rsidR="00E24237" w:rsidRPr="00862290">
              <w:rPr>
                <w:sz w:val="22"/>
                <w:szCs w:val="22"/>
              </w:rPr>
              <w:t xml:space="preserve"> ΥΑ</w:t>
            </w:r>
          </w:p>
        </w:tc>
        <w:tc>
          <w:tcPr>
            <w:tcW w:w="1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4D99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14362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6D8C7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4038D33" w14:textId="77777777" w:rsidTr="000379B7">
        <w:trPr>
          <w:trHeight w:hRule="exact" w:val="462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91D41CF" w14:textId="77777777" w:rsidR="00DE46ED" w:rsidRDefault="00576ABD">
            <w:pPr>
              <w:pStyle w:val="ae"/>
              <w:ind w:left="794"/>
            </w:pPr>
            <w:r>
              <w:rPr>
                <w:sz w:val="22"/>
                <w:szCs w:val="22"/>
              </w:rPr>
              <w:t>Παρατηρήσεις: 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72AA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E0D3F9D" w14:textId="77777777" w:rsidTr="000379B7">
        <w:trPr>
          <w:trHeight w:hRule="exact" w:val="678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2AAFF46" w14:textId="3A610CD8" w:rsidR="00DE46ED" w:rsidRPr="000379B7" w:rsidRDefault="00576ABD" w:rsidP="008D5B17">
            <w:pPr>
              <w:pStyle w:val="ae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0379B7">
              <w:rPr>
                <w:sz w:val="22"/>
                <w:szCs w:val="22"/>
              </w:rPr>
              <w:t xml:space="preserve">Υπάρχει Απόφαση προέγκρισης υπογραφής σύμβασης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0FEBBC" w14:textId="77777777" w:rsidR="00DE46ED" w:rsidRDefault="00DE46ED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D353D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43BF4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019F4FC" w14:textId="77777777" w:rsidTr="000379B7">
        <w:trPr>
          <w:trHeight w:hRule="exact" w:val="62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4E2E72" w14:textId="77777777" w:rsidR="00DE46ED" w:rsidRDefault="00576ABD">
            <w:pPr>
              <w:pStyle w:val="ae"/>
              <w:numPr>
                <w:ilvl w:val="0"/>
                <w:numId w:val="50"/>
              </w:numPr>
              <w:ind w:left="794"/>
            </w:pPr>
            <w:r>
              <w:rPr>
                <w:sz w:val="22"/>
                <w:szCs w:val="22"/>
              </w:rPr>
              <w:t>Αν ΝΑΙ, να αναγραφεί ............................................</w:t>
            </w:r>
          </w:p>
          <w:p w14:paraId="5B589F08" w14:textId="77777777" w:rsidR="00DE46ED" w:rsidRDefault="00DE46ED">
            <w:pPr>
              <w:pStyle w:val="ae"/>
              <w:ind w:left="1588"/>
            </w:pP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D9EB0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3E168DB" w14:textId="77777777" w:rsidTr="000379B7">
        <w:trPr>
          <w:trHeight w:hRule="exact" w:val="161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D83D31" w14:textId="0F3B66ED" w:rsidR="00DE46ED" w:rsidRDefault="00576ABD">
            <w:pPr>
              <w:pStyle w:val="ae"/>
              <w:numPr>
                <w:ilvl w:val="0"/>
                <w:numId w:val="48"/>
              </w:numPr>
              <w:ind w:left="794"/>
            </w:pPr>
            <w:r>
              <w:rPr>
                <w:sz w:val="22"/>
                <w:szCs w:val="22"/>
              </w:rPr>
              <w:t xml:space="preserve">Αν ΟΧΙ, η διαδικασία ανάληψης νομικής δέσμευσης εξετάστηκε με την υποβολή του παρόντος αιτήματος (έλεγχος νομιμότητας σταδίων εξέλιξης δημοσίων συμβάσεων άρθρου </w:t>
            </w:r>
            <w:r w:rsidR="003917DD" w:rsidRPr="00862290">
              <w:rPr>
                <w:sz w:val="22"/>
                <w:szCs w:val="22"/>
              </w:rPr>
              <w:t>32</w:t>
            </w:r>
            <w:r w:rsidR="00074D25" w:rsidRPr="00862290">
              <w:rPr>
                <w:sz w:val="22"/>
                <w:szCs w:val="22"/>
              </w:rPr>
              <w:t xml:space="preserve">της υπ’ </w:t>
            </w:r>
            <w:proofErr w:type="spellStart"/>
            <w:r w:rsidR="00074D25" w:rsidRPr="00862290">
              <w:rPr>
                <w:sz w:val="22"/>
                <w:szCs w:val="22"/>
              </w:rPr>
              <w:t>αρ</w:t>
            </w:r>
            <w:proofErr w:type="spellEnd"/>
            <w:r w:rsidR="00074D25" w:rsidRPr="00862290">
              <w:rPr>
                <w:sz w:val="22"/>
                <w:szCs w:val="22"/>
              </w:rPr>
              <w:t xml:space="preserve">. </w:t>
            </w:r>
            <w:r w:rsidR="003917DD" w:rsidRPr="00862290">
              <w:rPr>
                <w:sz w:val="22"/>
                <w:szCs w:val="22"/>
              </w:rPr>
              <w:t>1337/4-5-</w:t>
            </w:r>
            <w:r w:rsidR="00AF5A6B">
              <w:rPr>
                <w:sz w:val="22"/>
                <w:szCs w:val="22"/>
              </w:rPr>
              <w:t>2022</w:t>
            </w:r>
            <w:r w:rsidR="00AF5A6B" w:rsidRPr="00403703">
              <w:rPr>
                <w:sz w:val="22"/>
                <w:szCs w:val="22"/>
              </w:rPr>
              <w:t xml:space="preserve">(ΦΕΚ </w:t>
            </w:r>
            <w:r w:rsidR="00AF5A6B">
              <w:rPr>
                <w:sz w:val="22"/>
                <w:szCs w:val="22"/>
              </w:rPr>
              <w:t>2310/</w:t>
            </w:r>
            <w:r w:rsidR="00AF5A6B" w:rsidRPr="00403703">
              <w:rPr>
                <w:sz w:val="22"/>
                <w:szCs w:val="22"/>
              </w:rPr>
              <w:t>Β’</w:t>
            </w:r>
            <w:r w:rsidR="00AF5A6B">
              <w:rPr>
                <w:sz w:val="22"/>
                <w:szCs w:val="22"/>
              </w:rPr>
              <w:t>/11-5-2022</w:t>
            </w:r>
            <w:r w:rsidR="00AF5A6B" w:rsidRPr="00403703">
              <w:rPr>
                <w:sz w:val="22"/>
                <w:szCs w:val="22"/>
              </w:rPr>
              <w:t>) ΥΑ</w:t>
            </w:r>
            <w:r w:rsidR="00074D25" w:rsidRPr="00AF5A6B">
              <w:rPr>
                <w:sz w:val="22"/>
                <w:szCs w:val="22"/>
              </w:rPr>
              <w:t xml:space="preserve"> </w:t>
            </w:r>
            <w:proofErr w:type="spellStart"/>
            <w:r w:rsidR="00074D25" w:rsidRPr="00AF5A6B">
              <w:rPr>
                <w:sz w:val="22"/>
                <w:szCs w:val="22"/>
              </w:rPr>
              <w:t>ΥΑ</w:t>
            </w:r>
            <w:proofErr w:type="spellEnd"/>
          </w:p>
        </w:tc>
        <w:tc>
          <w:tcPr>
            <w:tcW w:w="1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B04BE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96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5BD0B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3634F2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EF30392" w14:textId="77777777" w:rsidTr="000379B7">
        <w:trPr>
          <w:trHeight w:hRule="exact" w:val="563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9808EE6" w14:textId="77777777" w:rsidR="00DE46ED" w:rsidRDefault="00576ABD">
            <w:pPr>
              <w:pStyle w:val="ae"/>
              <w:ind w:left="794"/>
            </w:pPr>
            <w:r>
              <w:rPr>
                <w:sz w:val="22"/>
                <w:szCs w:val="22"/>
              </w:rPr>
              <w:t>Παρατηρήσεις:  ..................................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F6D26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14B3FF4" w14:textId="77777777" w:rsidTr="000379B7">
        <w:trPr>
          <w:trHeight w:hRule="exact" w:val="782"/>
        </w:trPr>
        <w:tc>
          <w:tcPr>
            <w:tcW w:w="6366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DCFAC9" w14:textId="574EB3B6" w:rsidR="00DE46ED" w:rsidRDefault="00576ABD" w:rsidP="005C7363">
            <w:pPr>
              <w:pStyle w:val="ae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 xml:space="preserve">Υπάρχει Απόφαση προέγκρισης </w:t>
            </w:r>
            <w:r w:rsidR="00074D25">
              <w:rPr>
                <w:sz w:val="22"/>
                <w:szCs w:val="22"/>
              </w:rPr>
              <w:t>τροποποίησης νομικής δέσμευσης (</w:t>
            </w:r>
            <w:r>
              <w:rPr>
                <w:sz w:val="22"/>
                <w:szCs w:val="22"/>
              </w:rPr>
              <w:t>ΑΠΕ</w:t>
            </w:r>
            <w:r w:rsidR="00074D25">
              <w:rPr>
                <w:sz w:val="22"/>
                <w:szCs w:val="22"/>
              </w:rPr>
              <w:t>, χρονοδιάγραμμα),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8DEFD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382BC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475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C4166C0" w14:textId="77777777" w:rsidTr="000379B7">
        <w:trPr>
          <w:trHeight w:hRule="exact" w:val="60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EE158CB" w14:textId="77777777" w:rsidR="00DE46ED" w:rsidRDefault="00576ABD">
            <w:pPr>
              <w:pStyle w:val="ae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να αναγραφεί .............................................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1845F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F8D952D" w14:textId="77777777" w:rsidTr="000379B7">
        <w:trPr>
          <w:trHeight w:hRule="exact" w:val="205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0FD945" w14:textId="6469132C" w:rsidR="00DE46ED" w:rsidRDefault="00233A3B">
            <w:pPr>
              <w:pStyle w:val="ae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lastRenderedPageBreak/>
              <w:t>Η</w:t>
            </w:r>
            <w:r w:rsidR="00576A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</w:t>
            </w:r>
            <w:r w:rsidR="00576ABD">
              <w:rPr>
                <w:sz w:val="22"/>
                <w:szCs w:val="22"/>
              </w:rPr>
              <w:t xml:space="preserve">ραγματοποίηση των δαπανών και οι εξοφλήσεις των παραστατικών δαπάνης συνάδουν με τη φύση του έργου και έχουν πραγματοποιηθεί από την ημερομηνία υποβολής της αίτησης </w:t>
            </w:r>
            <w:r w:rsidR="00074D25">
              <w:rPr>
                <w:sz w:val="22"/>
                <w:szCs w:val="22"/>
              </w:rPr>
              <w:t>στήριξης</w:t>
            </w:r>
            <w:r w:rsidR="00576ABD"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</w:t>
            </w:r>
            <w:r w:rsidR="00576ABD" w:rsidRPr="00DE43CD">
              <w:rPr>
                <w:sz w:val="22"/>
                <w:szCs w:val="22"/>
              </w:rPr>
              <w:t>γ)</w:t>
            </w:r>
            <w:r w:rsidR="00576ABD">
              <w:rPr>
                <w:sz w:val="22"/>
                <w:szCs w:val="22"/>
              </w:rPr>
              <w:t xml:space="preserve">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</w:t>
            </w:r>
            <w:r w:rsidR="00576ABD" w:rsidRPr="00862290">
              <w:rPr>
                <w:sz w:val="22"/>
                <w:szCs w:val="22"/>
              </w:rPr>
              <w:t xml:space="preserve">6, του άρθρου </w:t>
            </w:r>
            <w:r w:rsidR="003917DD" w:rsidRPr="00862290">
              <w:rPr>
                <w:sz w:val="22"/>
                <w:szCs w:val="22"/>
              </w:rPr>
              <w:t xml:space="preserve">27 </w:t>
            </w:r>
            <w:r w:rsidR="00576ABD" w:rsidRPr="00862290">
              <w:rPr>
                <w:sz w:val="22"/>
                <w:szCs w:val="22"/>
              </w:rPr>
              <w:t xml:space="preserve">της </w:t>
            </w:r>
            <w:r w:rsidR="003914C0" w:rsidRPr="00862290">
              <w:rPr>
                <w:sz w:val="22"/>
                <w:szCs w:val="22"/>
              </w:rPr>
              <w:t xml:space="preserve"> με αριθ. </w:t>
            </w:r>
            <w:r w:rsidR="0077510B" w:rsidRPr="00862290">
              <w:rPr>
                <w:sz w:val="22"/>
                <w:szCs w:val="22"/>
              </w:rPr>
              <w:t>1337/4-5-2022</w:t>
            </w:r>
            <w:r w:rsidR="003914C0" w:rsidRPr="00862290">
              <w:rPr>
                <w:sz w:val="22"/>
                <w:szCs w:val="22"/>
              </w:rPr>
              <w:t xml:space="preserve"> </w:t>
            </w:r>
            <w:r w:rsidR="00AF5A6B" w:rsidRPr="00862290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F0F204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5639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60E8F16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63824A6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186CEB3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87A33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CE38E92" w14:textId="77777777" w:rsidTr="000379B7">
        <w:trPr>
          <w:trHeight w:hRule="exact" w:val="68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5A0C686" w14:textId="77777777" w:rsidR="00DE46ED" w:rsidRDefault="00576ABD">
            <w:pPr>
              <w:pStyle w:val="TableParagraph"/>
              <w:numPr>
                <w:ilvl w:val="0"/>
                <w:numId w:val="18"/>
              </w:numPr>
              <w:tabs>
                <w:tab w:val="left" w:pos="1646"/>
              </w:tabs>
              <w:ind w:left="823" w:right="417" w:hanging="360"/>
            </w:pPr>
            <w:r>
              <w:rPr>
                <w:sz w:val="22"/>
                <w:szCs w:val="22"/>
              </w:rPr>
              <w:t>Αν ΟΧΙ, έχουν επιβληθεί οι σχετικές μειώσεις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 ΕΠΠ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3ECE11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84041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09E1DA1" w14:textId="77777777" w:rsidR="00DE46ED" w:rsidRDefault="00DE46ED">
            <w:pPr>
              <w:snapToGrid w:val="0"/>
              <w:ind w:left="397" w:hanging="397"/>
              <w:rPr>
                <w:sz w:val="22"/>
                <w:szCs w:val="22"/>
              </w:rPr>
            </w:pPr>
          </w:p>
        </w:tc>
      </w:tr>
      <w:tr w:rsidR="00F41990" w14:paraId="46B9E944" w14:textId="77777777" w:rsidTr="000379B7">
        <w:trPr>
          <w:trHeight w:hRule="exact" w:val="1194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E13741" w14:textId="7449A25F" w:rsidR="00DE46ED" w:rsidRDefault="00576ABD" w:rsidP="005C7363">
            <w:pPr>
              <w:pStyle w:val="ae"/>
              <w:numPr>
                <w:ilvl w:val="0"/>
                <w:numId w:val="29"/>
              </w:numPr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ανά έργο, των παραστατικών δαπανών και των προηγούμενων επιχορηγήσεων για το παρόν έργο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1185A4" w14:textId="77777777" w:rsidR="00DE46ED" w:rsidRDefault="00DE46ED">
            <w:pPr>
              <w:snapToGrid w:val="0"/>
            </w:pPr>
          </w:p>
          <w:p w14:paraId="5A40B3E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7F4372A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92253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A9AF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6187A463" w14:textId="77777777" w:rsidTr="000379B7">
        <w:trPr>
          <w:trHeight w:hRule="exact" w:val="1183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36A50D" w14:textId="116783BC" w:rsidR="00DE46ED" w:rsidRDefault="00576ABD">
            <w:pPr>
              <w:pStyle w:val="ae"/>
              <w:numPr>
                <w:ilvl w:val="0"/>
                <w:numId w:val="29"/>
              </w:numPr>
            </w:pPr>
            <w:r>
              <w:rPr>
                <w:sz w:val="22"/>
                <w:szCs w:val="22"/>
              </w:rPr>
              <w:t xml:space="preserve">Η πληρωμή του αναδόχου από τον δικαιούχο έχει γίνει σύμφωνα </w:t>
            </w:r>
            <w:r w:rsidR="001F776C">
              <w:rPr>
                <w:sz w:val="22"/>
                <w:szCs w:val="22"/>
              </w:rPr>
              <w:t xml:space="preserve">με </w:t>
            </w:r>
            <w:r>
              <w:rPr>
                <w:sz w:val="22"/>
                <w:szCs w:val="22"/>
              </w:rPr>
              <w:t>τα αναγραφόμενα στο άρθρο 152, στο άρθρο 187 και το άρθρο 200 του Ν. 4412/2016 κατά περίπτωση, για τα έργα που εκτελούνται με δημόσιες συμβάσεις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66CB45" w14:textId="77777777" w:rsidR="00DE46ED" w:rsidRDefault="00DE46ED">
            <w:pPr>
              <w:snapToGrid w:val="0"/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911752" w14:textId="77777777" w:rsidR="00DE46ED" w:rsidRDefault="00DE46ED">
            <w:pPr>
              <w:snapToGrid w:val="0"/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386500" w14:textId="77777777" w:rsidR="00DE46ED" w:rsidRDefault="00DE46ED">
            <w:pPr>
              <w:snapToGrid w:val="0"/>
            </w:pPr>
          </w:p>
        </w:tc>
      </w:tr>
      <w:tr w:rsidR="00DE46ED" w14:paraId="0B780A0E" w14:textId="77777777" w:rsidTr="000379B7">
        <w:trPr>
          <w:trHeight w:hRule="exact" w:val="738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BA5FAE" w14:textId="77777777" w:rsidR="00DE46ED" w:rsidRDefault="00576ABD" w:rsidP="005C7363">
            <w:pPr>
              <w:pStyle w:val="ae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ορθότητα και πληρότητα της πιστοποίησης ως ακολούθως:</w:t>
            </w:r>
          </w:p>
          <w:p w14:paraId="27F55766" w14:textId="77777777" w:rsidR="00DE46ED" w:rsidRDefault="00DE46ED">
            <w:pPr>
              <w:pStyle w:val="ae"/>
              <w:ind w:left="794"/>
            </w:pP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26BEF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552FA9E" w14:textId="77777777" w:rsidTr="000379B7">
        <w:trPr>
          <w:trHeight w:hRule="exact" w:val="1129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4840D3" w14:textId="6F103976" w:rsidR="00DE46ED" w:rsidRPr="00233A3B" w:rsidRDefault="000E0765" w:rsidP="00233A3B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 xml:space="preserve">.1  Οι εγκεκριμένες ποσότητες είναι μεγαλύτερες ή ίσες από τις </w:t>
            </w:r>
            <w:proofErr w:type="spellStart"/>
            <w:r w:rsidR="00576ABD">
              <w:rPr>
                <w:sz w:val="22"/>
                <w:szCs w:val="22"/>
              </w:rPr>
              <w:t>εκτελεσθείσες</w:t>
            </w:r>
            <w:proofErr w:type="spellEnd"/>
            <w:r w:rsidR="00576ABD">
              <w:rPr>
                <w:sz w:val="22"/>
                <w:szCs w:val="22"/>
              </w:rPr>
              <w:t xml:space="preserve"> όπως αυτές επιβεβαιώθηκαν κατά την επιτόπια επίσκεψη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EB96B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3012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12E11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4FB8B20" w14:textId="77777777" w:rsidTr="000379B7">
        <w:trPr>
          <w:trHeight w:hRule="exact" w:val="110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654B27" w14:textId="5D6E1327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.2  Οι ποσότητες και τα αντίστοιχα ποσά του λογαριασμού συμφωνούν με την αντίστοιχη συνοπτική επιμέτρηση και τον αντίστοιχο τυχόντα εγκεκριμένο ΑΠΕ/Συγκριτικός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800E32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516E35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1BBB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36B0089" w14:textId="77777777" w:rsidTr="000379B7">
        <w:trPr>
          <w:trHeight w:hRule="exact" w:val="505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153C10" w14:textId="786580E0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 xml:space="preserve">.3  Ο υπολογισμός των εγγυητικών </w:t>
            </w:r>
            <w:proofErr w:type="spellStart"/>
            <w:r w:rsidR="00576ABD">
              <w:rPr>
                <w:sz w:val="22"/>
                <w:szCs w:val="22"/>
              </w:rPr>
              <w:t>δεκάτων</w:t>
            </w:r>
            <w:proofErr w:type="spellEnd"/>
            <w:r w:rsidR="00576ABD">
              <w:rPr>
                <w:sz w:val="22"/>
                <w:szCs w:val="22"/>
              </w:rPr>
              <w:t xml:space="preserve">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AE325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3CD14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9F4D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87F62DF" w14:textId="77777777" w:rsidTr="000379B7">
        <w:trPr>
          <w:trHeight w:hRule="exact" w:val="45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002D62" w14:textId="73C8FACA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.4  Ο υπολογισμός του Γ.Ε. και Ο.Ε. 18%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D9E97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DF0E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3EA65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886E67D" w14:textId="77777777" w:rsidTr="000379B7">
        <w:trPr>
          <w:trHeight w:hRule="exact" w:val="518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00B8A4" w14:textId="120B7F1C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.5  Ο υπολογισμός των δαπανών αναθεώρησης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8B824D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6983C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21E7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5D93AAA" w14:textId="77777777" w:rsidTr="000379B7">
        <w:trPr>
          <w:trHeight w:hRule="exact" w:val="912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A45128B" w14:textId="2B2AA27A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.6  Ο υπολογισμός της</w:t>
            </w:r>
            <w:r w:rsidR="00576ABD">
              <w:rPr>
                <w:strike/>
                <w:sz w:val="22"/>
                <w:szCs w:val="22"/>
              </w:rPr>
              <w:t xml:space="preserve"> </w:t>
            </w:r>
            <w:r w:rsidR="00576ABD">
              <w:rPr>
                <w:sz w:val="22"/>
                <w:szCs w:val="22"/>
              </w:rPr>
              <w:t>προκαταβολής</w:t>
            </w:r>
            <w:r w:rsidR="00576ABD">
              <w:rPr>
                <w:sz w:val="22"/>
                <w:szCs w:val="22"/>
                <w:vertAlign w:val="superscript"/>
              </w:rPr>
              <w:t xml:space="preserve">** </w:t>
            </w:r>
            <w:r w:rsidR="00576ABD" w:rsidRPr="00FD0EA6">
              <w:rPr>
                <w:sz w:val="22"/>
                <w:szCs w:val="22"/>
              </w:rPr>
              <w:t xml:space="preserve"> </w:t>
            </w:r>
            <w:r w:rsidR="00576ABD">
              <w:rPr>
                <w:sz w:val="22"/>
                <w:szCs w:val="22"/>
              </w:rPr>
              <w:t xml:space="preserve">του άρθρ. 72, και του  άρθρ. 150,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1 του Ν.4412/2016 είναι ορθός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E51C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8D3C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70EA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6176CE9" w14:textId="77777777" w:rsidTr="000379B7">
        <w:trPr>
          <w:trHeight w:hRule="exact" w:val="85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AC4F1E" w14:textId="5EF6699E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.7   Ο υπολογισμός της απόσβεσης της προκαταβολής</w:t>
            </w:r>
            <w:r w:rsidR="00576ABD">
              <w:rPr>
                <w:sz w:val="22"/>
                <w:szCs w:val="22"/>
                <w:vertAlign w:val="superscript"/>
              </w:rPr>
              <w:t xml:space="preserve">** </w:t>
            </w:r>
            <w:r w:rsidR="00576ABD">
              <w:rPr>
                <w:sz w:val="22"/>
                <w:szCs w:val="22"/>
              </w:rPr>
              <w:t>του άρθρ. 72,  και του άρθρ. 150 παραγρ.1, του  Ν.4412/2016 και τόκων είναι ορθός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6417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4D52FC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197C2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F5E29C3" w14:textId="77777777" w:rsidTr="000379B7">
        <w:trPr>
          <w:trHeight w:hRule="exact" w:val="85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B9F7B7" w14:textId="6576CBDF" w:rsidR="00DE46ED" w:rsidRDefault="000E0765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12</w:t>
            </w:r>
            <w:r w:rsidR="00576ABD">
              <w:rPr>
                <w:sz w:val="22"/>
                <w:szCs w:val="22"/>
              </w:rPr>
              <w:t>.8  Ύπαρξη επάρκειας των απαιτούμενων εγγυήσεων (καλής εκτέλεσης,-προκαταβολής</w:t>
            </w:r>
            <w:r w:rsidR="00576ABD">
              <w:rPr>
                <w:sz w:val="22"/>
                <w:szCs w:val="22"/>
                <w:vertAlign w:val="superscript"/>
              </w:rPr>
              <w:t>**</w:t>
            </w:r>
            <w:r w:rsidR="00576ABD">
              <w:rPr>
                <w:sz w:val="22"/>
                <w:szCs w:val="22"/>
              </w:rPr>
              <w:t xml:space="preserve">του άρθ. 72,  και του άρθ. 150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1 του Ν.4412/2016 - </w:t>
            </w:r>
            <w:proofErr w:type="spellStart"/>
            <w:r w:rsidR="00576ABD">
              <w:rPr>
                <w:sz w:val="22"/>
                <w:szCs w:val="22"/>
              </w:rPr>
              <w:t>δεκάτων</w:t>
            </w:r>
            <w:proofErr w:type="spellEnd"/>
            <w:r w:rsidR="00576ABD">
              <w:rPr>
                <w:sz w:val="22"/>
                <w:szCs w:val="22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6115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90150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83764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319BD9B" w14:textId="77777777" w:rsidTr="000379B7">
        <w:trPr>
          <w:trHeight w:hRule="exact" w:val="1385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74E3C0" w14:textId="5CC24673" w:rsidR="00DE46ED" w:rsidRDefault="00576ABD" w:rsidP="005C7363">
            <w:pPr>
              <w:pStyle w:val="ae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Η επιμέτρηση του επιβλέποντα είναι σύμφωνη με </w:t>
            </w:r>
            <w:r w:rsidR="00E24237">
              <w:rPr>
                <w:sz w:val="22"/>
                <w:szCs w:val="22"/>
              </w:rPr>
              <w:t>την ισχύουσα νομική δέσμευση, την εγκεκριμένη</w:t>
            </w:r>
            <w:r w:rsidR="003A5F56">
              <w:rPr>
                <w:sz w:val="22"/>
                <w:szCs w:val="22"/>
              </w:rPr>
              <w:t xml:space="preserve"> μελέτη</w:t>
            </w:r>
            <w:r w:rsidR="00E242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του έργου και με τα παραστατικά που έχουν υποβληθεί για τη συγκεκριμένη αίτηση.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152024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2E739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14AC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2D531A9D" w14:textId="77777777" w:rsidTr="000379B7">
        <w:trPr>
          <w:trHeight w:hRule="exact" w:val="52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D8B83FB" w14:textId="77777777" w:rsidR="00DE46ED" w:rsidRDefault="00576ABD">
            <w:pPr>
              <w:pStyle w:val="ae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52EF2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AD9A2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FF0AE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894262F" w14:textId="77777777" w:rsidTr="00E8328E">
        <w:trPr>
          <w:trHeight w:hRule="exact" w:val="223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830BDD1" w14:textId="77777777" w:rsidR="00DE46ED" w:rsidRDefault="00576ABD" w:rsidP="005C7363">
            <w:pPr>
              <w:pStyle w:val="ae"/>
              <w:numPr>
                <w:ilvl w:val="0"/>
                <w:numId w:val="44"/>
              </w:numPr>
            </w:pPr>
            <w:r>
              <w:rPr>
                <w:sz w:val="22"/>
                <w:szCs w:val="22"/>
              </w:rPr>
              <w:t xml:space="preserve">Πληρότητα και ορθότητα παρακάτω δικαιολογητικών: </w:t>
            </w:r>
            <w:r>
              <w:rPr>
                <w:sz w:val="22"/>
                <w:szCs w:val="22"/>
              </w:rPr>
              <w:br/>
              <w:t>α.    Τιμολόγιο</w:t>
            </w:r>
            <w:r>
              <w:rPr>
                <w:sz w:val="22"/>
                <w:szCs w:val="22"/>
              </w:rPr>
              <w:br/>
              <w:t>β.    Βεβαίωση ελέγχου και απόδοσης κρατήσεων πρωτότυπη</w:t>
            </w:r>
          </w:p>
          <w:p w14:paraId="30EEF163" w14:textId="77BB5CEB" w:rsidR="00DE46ED" w:rsidRDefault="00576ABD">
            <w:pPr>
              <w:pStyle w:val="ae"/>
              <w:ind w:left="794" w:hanging="397"/>
            </w:pPr>
            <w:r>
              <w:rPr>
                <w:sz w:val="22"/>
                <w:szCs w:val="22"/>
              </w:rPr>
              <w:t xml:space="preserve">γ.    </w:t>
            </w:r>
            <w:r w:rsidR="001F68E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>απόδοσης κρατήσεων</w:t>
            </w:r>
          </w:p>
          <w:p w14:paraId="59AF4379" w14:textId="77777777" w:rsidR="00DE46ED" w:rsidRDefault="00576ABD">
            <w:pPr>
              <w:pStyle w:val="ae"/>
              <w:ind w:left="794" w:hanging="397"/>
            </w:pPr>
            <w:r>
              <w:rPr>
                <w:sz w:val="22"/>
                <w:szCs w:val="22"/>
              </w:rPr>
              <w:t>δ.    Εξοφλητική απόδειξη αναδόχου/προμηθευτή ή ισοδύναμο έγγραφο απόδειξης εξόφλησης του τιμολογίου</w:t>
            </w:r>
          </w:p>
          <w:p w14:paraId="33BC5100" w14:textId="77777777" w:rsidR="00DE46ED" w:rsidRDefault="00DE46ED">
            <w:pPr>
              <w:pStyle w:val="ae"/>
              <w:ind w:left="1191"/>
              <w:rPr>
                <w:sz w:val="22"/>
                <w:szCs w:val="22"/>
              </w:rPr>
            </w:pPr>
          </w:p>
          <w:p w14:paraId="5A7C30E2" w14:textId="77777777" w:rsidR="00DE46ED" w:rsidRDefault="00DE46ED">
            <w:pPr>
              <w:pStyle w:val="ae"/>
              <w:ind w:left="0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6C3DA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86B4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CFCA6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702ECF44" w14:textId="77777777" w:rsidTr="000379B7">
        <w:trPr>
          <w:trHeight w:hRule="exact" w:val="74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689BA55" w14:textId="77418BE4" w:rsidR="00DE46ED" w:rsidRDefault="00576ABD" w:rsidP="005B0C8C">
            <w:pPr>
              <w:pStyle w:val="TableParagraph"/>
              <w:numPr>
                <w:ilvl w:val="0"/>
                <w:numId w:val="44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Βεβαίωση Περάτωσης εργασιών και τελική επιμέτρηση κατασκευαστικού έργου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BE1FE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D9BBC7" w14:textId="77777777" w:rsidR="00DE46ED" w:rsidRDefault="00DE46ED">
            <w:pPr>
              <w:pStyle w:val="ae"/>
              <w:ind w:left="794" w:hanging="397"/>
              <w:rPr>
                <w:rFonts w:ascii="Times New Roman" w:eastAsia="Symbol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058E4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B49A983" w14:textId="77777777" w:rsidTr="000379B7">
        <w:trPr>
          <w:trHeight w:hRule="exact" w:val="506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4657DF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CBCE685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2368529A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9C7837D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1AA5F4F6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56C53FB5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291783DC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1EFFCC32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549EE4F9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CEF9542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8EFAEB3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63BA07DB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22691509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B08334C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1089FC05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502D125D" w14:textId="77777777" w:rsidR="005B0C8C" w:rsidRPr="005B0C8C" w:rsidRDefault="005B0C8C">
            <w:pPr>
              <w:pStyle w:val="af0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vanish/>
                <w:sz w:val="22"/>
                <w:szCs w:val="22"/>
              </w:rPr>
            </w:pPr>
          </w:p>
          <w:p w14:paraId="4ED24F60" w14:textId="18961194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προμήθειας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BFE3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995B811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FC31D5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1041372" w14:textId="77777777" w:rsidTr="000379B7">
        <w:trPr>
          <w:trHeight w:hRule="exact" w:val="519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3F8D9AF" w14:textId="77777777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μελέτης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C3F9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EBF14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3355B8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506FECC3" w14:textId="77777777" w:rsidTr="000379B7">
        <w:trPr>
          <w:trHeight w:hRule="exact" w:val="125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6ABD02" w14:textId="24159D2B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8814F9">
              <w:rPr>
                <w:spacing w:val="-2"/>
                <w:sz w:val="22"/>
                <w:szCs w:val="22"/>
              </w:rPr>
              <w:t>πληρωμής</w:t>
            </w:r>
            <w:r>
              <w:rPr>
                <w:sz w:val="22"/>
                <w:szCs w:val="22"/>
              </w:rPr>
              <w:t xml:space="preserve">  με την εγκεκριμένη μελέτη του έργου, όπως αυτή επισυνάπτεται στη σύμβαση του έργου και στον εγκεκριμένο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ΑΠΕ</w:t>
            </w:r>
          </w:p>
          <w:p w14:paraId="0DE1AFE0" w14:textId="77777777" w:rsidR="00DE46ED" w:rsidRDefault="00DE46ED">
            <w:pPr>
              <w:pStyle w:val="TableParagraph"/>
              <w:tabs>
                <w:tab w:val="left" w:pos="1646"/>
              </w:tabs>
              <w:ind w:left="1701"/>
            </w:pP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624D6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E349AF8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  <w:p w14:paraId="732A0BA9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0E3E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37496BAA" w14:textId="77777777" w:rsidTr="000379B7">
        <w:trPr>
          <w:trHeight w:hRule="exact" w:val="1241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9E0393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7D703940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2CF4389C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8092841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6724CEEC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004D953D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F1A34B0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1DEDA967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0647040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79058981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12ADC996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2098AD95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11AD905D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F3B241A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959345F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25E2B48B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E978FBA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5EAB0CEB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3180DC87" w14:textId="77777777" w:rsidR="005B0C8C" w:rsidRPr="005B0C8C" w:rsidRDefault="005B0C8C" w:rsidP="005B0C8C">
            <w:pPr>
              <w:pStyle w:val="af0"/>
              <w:numPr>
                <w:ilvl w:val="0"/>
                <w:numId w:val="61"/>
              </w:numPr>
              <w:tabs>
                <w:tab w:val="left" w:pos="1645"/>
              </w:tabs>
              <w:rPr>
                <w:vanish/>
                <w:sz w:val="22"/>
                <w:szCs w:val="22"/>
              </w:rPr>
            </w:pPr>
          </w:p>
          <w:p w14:paraId="70DAE5D4" w14:textId="631B8316" w:rsidR="00DE46ED" w:rsidRDefault="00576ABD" w:rsidP="005C7363">
            <w:pPr>
              <w:pStyle w:val="TableParagraph"/>
              <w:numPr>
                <w:ilvl w:val="0"/>
                <w:numId w:val="61"/>
              </w:numPr>
              <w:tabs>
                <w:tab w:val="left" w:pos="1645"/>
              </w:tabs>
              <w:ind w:left="391" w:hanging="391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AFF2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0719C8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4E38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6FA4E2D4" w14:textId="77777777" w:rsidTr="000379B7">
        <w:trPr>
          <w:trHeight w:val="627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6B42676" w14:textId="27708845" w:rsidR="008814F9" w:rsidRDefault="008814F9" w:rsidP="005C7363">
            <w:pPr>
              <w:pStyle w:val="TableParagraph"/>
              <w:numPr>
                <w:ilvl w:val="0"/>
                <w:numId w:val="61"/>
              </w:numPr>
              <w:spacing w:line="260" w:lineRule="exact"/>
              <w:ind w:left="391" w:hanging="391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  <w:r w:rsidR="005C73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και υπηρεσίες;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343E35" w14:textId="77777777" w:rsidR="008814F9" w:rsidRDefault="008814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74339B8" w14:textId="77777777" w:rsidR="008814F9" w:rsidRDefault="008814F9">
            <w:pPr>
              <w:pStyle w:val="TableParagraph"/>
              <w:tabs>
                <w:tab w:val="left" w:pos="1645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09FFBD" w14:textId="77777777" w:rsidR="008814F9" w:rsidRDefault="008814F9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8399CA1" w14:textId="77777777" w:rsidTr="000379B7">
        <w:trPr>
          <w:trHeight w:hRule="exact" w:val="119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31C123" w14:textId="33D98D19" w:rsidR="00FE0BE5" w:rsidRPr="00AF5A6B" w:rsidRDefault="00FE0BE5" w:rsidP="005C7363">
            <w:pPr>
              <w:pStyle w:val="ae"/>
              <w:numPr>
                <w:ilvl w:val="0"/>
                <w:numId w:val="61"/>
              </w:numPr>
              <w:tabs>
                <w:tab w:val="left" w:pos="1646"/>
              </w:tabs>
              <w:ind w:left="391" w:hanging="391"/>
              <w:rPr>
                <w:rFonts w:asciiTheme="minorHAnsi" w:hAnsiTheme="minorHAnsi" w:cstheme="minorHAnsi"/>
                <w:sz w:val="22"/>
                <w:szCs w:val="22"/>
              </w:rPr>
            </w:pPr>
            <w:r w:rsidRPr="00862290">
              <w:rPr>
                <w:rFonts w:asciiTheme="minorHAnsi" w:eastAsia="SimSun" w:hAnsiTheme="minorHAnsi" w:cstheme="minorHAnsi"/>
                <w:sz w:val="22"/>
                <w:szCs w:val="22"/>
              </w:rPr>
              <w:t xml:space="preserve">Ύπαρξη πίνακα με τον αντίστοιχο σειριακό αριθμό </w:t>
            </w:r>
            <w:r w:rsidRPr="00862290">
              <w:rPr>
                <w:rFonts w:asciiTheme="minorHAnsi" w:eastAsia="SimSun" w:hAnsiTheme="minorHAnsi" w:cstheme="minorHAnsi"/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3CB3196" w14:textId="77777777" w:rsidR="00FE0BE5" w:rsidRDefault="00FE0B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A011C" w14:textId="77777777" w:rsidR="00FE0BE5" w:rsidRDefault="00FE0BE5">
            <w:pPr>
              <w:pStyle w:val="TableParagraph"/>
              <w:spacing w:line="260" w:lineRule="exact"/>
              <w:ind w:left="397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D498329" w14:textId="77777777" w:rsidR="00FE0BE5" w:rsidRDefault="00FE0BE5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DF299EC" w14:textId="77777777" w:rsidTr="000379B7">
        <w:trPr>
          <w:trHeight w:hRule="exact" w:val="119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3ECF398" w14:textId="33DA6961" w:rsidR="00DE46ED" w:rsidRPr="00AF5A6B" w:rsidRDefault="00576ABD" w:rsidP="005C7363">
            <w:pPr>
              <w:pStyle w:val="ae"/>
              <w:numPr>
                <w:ilvl w:val="0"/>
                <w:numId w:val="61"/>
              </w:numPr>
              <w:tabs>
                <w:tab w:val="left" w:pos="1646"/>
              </w:tabs>
              <w:ind w:left="391" w:hanging="391"/>
            </w:pPr>
            <w:r w:rsidRPr="00AF5A6B">
              <w:rPr>
                <w:sz w:val="22"/>
                <w:szCs w:val="22"/>
              </w:rPr>
              <w:t xml:space="preserve">Έχει </w:t>
            </w:r>
            <w:r w:rsidR="00797E26" w:rsidRPr="00AF5A6B">
              <w:rPr>
                <w:sz w:val="22"/>
                <w:szCs w:val="22"/>
              </w:rPr>
              <w:t xml:space="preserve">πραγματοποιηθεί </w:t>
            </w:r>
            <w:r w:rsidRPr="00AF5A6B">
              <w:rPr>
                <w:sz w:val="22"/>
                <w:szCs w:val="22"/>
              </w:rPr>
              <w:t xml:space="preserve">επιτόπια επίσκεψη σύμφωνα με το </w:t>
            </w:r>
            <w:r w:rsidRPr="00862290">
              <w:rPr>
                <w:sz w:val="22"/>
                <w:szCs w:val="22"/>
              </w:rPr>
              <w:t xml:space="preserve">άρθρο 18, παράγραφος 2 της </w:t>
            </w:r>
            <w:r w:rsidR="00F14751" w:rsidRPr="00862290">
              <w:rPr>
                <w:sz w:val="22"/>
                <w:szCs w:val="22"/>
              </w:rPr>
              <w:t xml:space="preserve">με αριθ. </w:t>
            </w:r>
            <w:r w:rsidR="008D749C" w:rsidRPr="00862290">
              <w:rPr>
                <w:sz w:val="22"/>
                <w:szCs w:val="22"/>
              </w:rPr>
              <w:t>1337/4-5-2022</w:t>
            </w:r>
            <w:r w:rsidR="00F14751" w:rsidRPr="00862290">
              <w:rPr>
                <w:sz w:val="22"/>
                <w:szCs w:val="22"/>
              </w:rPr>
              <w:t xml:space="preserve"> </w:t>
            </w:r>
            <w:r w:rsidR="00AF5A6B" w:rsidRPr="00862290">
              <w:rPr>
                <w:sz w:val="22"/>
                <w:szCs w:val="22"/>
              </w:rPr>
              <w:t>(ΦΕΚ 2310/Β’/11-5-2022) ΥΑ</w:t>
            </w:r>
            <w:r w:rsidR="00F14751" w:rsidRPr="00862290">
              <w:rPr>
                <w:sz w:val="22"/>
                <w:szCs w:val="22"/>
              </w:rPr>
              <w:t>.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49F9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4E4DBC3" w14:textId="77777777" w:rsidR="00DE46ED" w:rsidRDefault="00DE46ED">
            <w:pPr>
              <w:pStyle w:val="TableParagraph"/>
              <w:spacing w:line="260" w:lineRule="exact"/>
              <w:ind w:left="397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CFB8D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32F8BDB" w14:textId="77777777" w:rsidTr="000379B7">
        <w:trPr>
          <w:trHeight w:hRule="exact" w:val="673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07C4B4" w14:textId="77777777" w:rsidR="00DE46ED" w:rsidRDefault="00576ABD">
            <w:pPr>
              <w:pStyle w:val="ae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1222A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C844DA" w14:textId="77777777" w:rsidR="00DE46ED" w:rsidRDefault="00DE46ED">
            <w:pPr>
              <w:pStyle w:val="ae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0060D0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0FDE4F76" w14:textId="77777777" w:rsidTr="000379B7">
        <w:trPr>
          <w:trHeight w:hRule="exact" w:val="461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152C20" w14:textId="77777777" w:rsidR="00DE46ED" w:rsidRDefault="00576ABD">
            <w:pPr>
              <w:pStyle w:val="ae"/>
              <w:numPr>
                <w:ilvl w:val="0"/>
                <w:numId w:val="21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Αν ΟΧΙ  αιτιολόγηση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14A79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2DA872" w14:textId="77777777" w:rsidR="00DE46ED" w:rsidRDefault="00DE46ED">
            <w:pPr>
              <w:pStyle w:val="ae"/>
              <w:ind w:left="1361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A3F44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214205CE" w14:textId="77777777" w:rsidTr="000379B7">
        <w:trPr>
          <w:trHeight w:hRule="exact" w:val="1183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B2048" w14:textId="77777777" w:rsidR="00DE46ED" w:rsidRDefault="00576ABD">
            <w:pPr>
              <w:pStyle w:val="TableParagraph"/>
              <w:numPr>
                <w:ilvl w:val="0"/>
                <w:numId w:val="36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lastRenderedPageBreak/>
              <w:t>υπάρχει υλικό (φωτογραφίες,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λίστα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>
              <w:rPr>
                <w:sz w:val="22"/>
                <w:szCs w:val="22"/>
              </w:rPr>
              <w:t>κ.λ.π</w:t>
            </w:r>
            <w:proofErr w:type="spellEnd"/>
            <w:r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324F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2AAB02" w14:textId="77777777" w:rsidR="00DE46ED" w:rsidRDefault="00DE46ED">
            <w:pPr>
              <w:pStyle w:val="ae"/>
              <w:tabs>
                <w:tab w:val="left" w:pos="1646"/>
              </w:tabs>
              <w:ind w:left="1361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0EF23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365C9E" w14:paraId="4DAD9AE0" w14:textId="77777777" w:rsidTr="000379B7">
        <w:trPr>
          <w:trHeight w:hRule="exact" w:val="826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2DB4265" w14:textId="46486FE1" w:rsidR="00365C9E" w:rsidRDefault="00365C9E">
            <w:pPr>
              <w:pStyle w:val="TableParagraph"/>
              <w:numPr>
                <w:ilvl w:val="0"/>
                <w:numId w:val="36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proofErr w:type="spellStart"/>
            <w:r w:rsidRPr="00862290">
              <w:rPr>
                <w:rFonts w:hint="cs"/>
                <w:sz w:val="22"/>
                <w:szCs w:val="22"/>
              </w:rPr>
              <w:t>Αρ</w:t>
            </w:r>
            <w:r w:rsidRPr="00862290">
              <w:rPr>
                <w:sz w:val="22"/>
                <w:szCs w:val="22"/>
              </w:rPr>
              <w:t>.</w:t>
            </w:r>
            <w:r w:rsidRPr="00862290">
              <w:rPr>
                <w:rFonts w:hint="cs"/>
                <w:sz w:val="22"/>
                <w:szCs w:val="22"/>
              </w:rPr>
              <w:t>πρωτ</w:t>
            </w:r>
            <w:proofErr w:type="spellEnd"/>
            <w:r w:rsidRPr="00862290">
              <w:rPr>
                <w:sz w:val="22"/>
                <w:szCs w:val="22"/>
              </w:rPr>
              <w:t xml:space="preserve">. </w:t>
            </w:r>
            <w:r w:rsidRPr="00862290">
              <w:rPr>
                <w:rFonts w:hint="cs"/>
                <w:sz w:val="22"/>
                <w:szCs w:val="22"/>
              </w:rPr>
              <w:t>και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ημερομηνία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εντολής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μετακίνησης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για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επιτόπια</w:t>
            </w:r>
            <w:r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rFonts w:hint="cs"/>
                <w:sz w:val="22"/>
                <w:szCs w:val="22"/>
              </w:rPr>
              <w:t>επίσκεψη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516FB25" w14:textId="7ACA2098" w:rsidR="00365C9E" w:rsidRDefault="00365C9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……………………..</w:t>
            </w:r>
          </w:p>
        </w:tc>
      </w:tr>
      <w:tr w:rsidR="00F41990" w14:paraId="3FF9A39C" w14:textId="77777777" w:rsidTr="000379B7">
        <w:trPr>
          <w:trHeight w:hRule="exact" w:val="967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81C14F4" w14:textId="77777777" w:rsidR="00FE0BE5" w:rsidRPr="00FE0BE5" w:rsidRDefault="00FE0BE5" w:rsidP="00510EC3">
            <w:pPr>
              <w:pStyle w:val="af0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193F1819" w14:textId="77777777" w:rsidR="00FE0BE5" w:rsidRPr="00FE0BE5" w:rsidRDefault="00FE0BE5" w:rsidP="00510EC3">
            <w:pPr>
              <w:pStyle w:val="af0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7CE5670E" w14:textId="785CC002" w:rsidR="00DE46ED" w:rsidRDefault="00576ABD" w:rsidP="00510EC3">
            <w:pPr>
              <w:pStyle w:val="TableParagraph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Εκτελέστηκαν οι επιλέξιμες εργασίες σύμφωνα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όπως αυτές προέκυψαν από τις σχετικές επιμετρήσεις και επιβεβαιώθηκαν κατά την επιτόπια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επίσκεψη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7AF7F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B2453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16564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19AED945" w14:textId="77777777" w:rsidTr="000379B7">
        <w:trPr>
          <w:trHeight w:hRule="exact" w:val="1120"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15168F" w14:textId="5E6B9A2D" w:rsidR="00DE46ED" w:rsidRDefault="00576ABD" w:rsidP="00FF4BCC">
            <w:pPr>
              <w:pStyle w:val="ae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</w:t>
            </w:r>
            <w:r w:rsidRPr="00862290">
              <w:rPr>
                <w:sz w:val="22"/>
                <w:szCs w:val="22"/>
              </w:rPr>
              <w:t xml:space="preserve">άρθρο </w:t>
            </w:r>
            <w:r w:rsidR="00EC7226" w:rsidRPr="00862290">
              <w:rPr>
                <w:sz w:val="22"/>
                <w:szCs w:val="22"/>
              </w:rPr>
              <w:t xml:space="preserve">22 </w:t>
            </w:r>
            <w:r w:rsidRPr="00862290">
              <w:rPr>
                <w:sz w:val="22"/>
                <w:szCs w:val="22"/>
              </w:rPr>
              <w:t xml:space="preserve">της </w:t>
            </w:r>
            <w:r w:rsidR="00F14751" w:rsidRPr="00862290">
              <w:rPr>
                <w:sz w:val="22"/>
                <w:szCs w:val="22"/>
              </w:rPr>
              <w:t xml:space="preserve">με αριθ. </w:t>
            </w:r>
            <w:r w:rsidR="00EC7226" w:rsidRPr="00862290">
              <w:rPr>
                <w:sz w:val="22"/>
                <w:szCs w:val="22"/>
              </w:rPr>
              <w:t>1337/4-5-2022</w:t>
            </w:r>
            <w:r w:rsidR="00F14751" w:rsidRPr="00862290">
              <w:rPr>
                <w:sz w:val="22"/>
                <w:szCs w:val="22"/>
              </w:rPr>
              <w:t xml:space="preserve"> </w:t>
            </w:r>
            <w:r w:rsidR="00AF5A6B" w:rsidRPr="00862290">
              <w:rPr>
                <w:sz w:val="22"/>
                <w:szCs w:val="22"/>
              </w:rPr>
              <w:t>(</w:t>
            </w:r>
            <w:r w:rsidR="00AF5A6B" w:rsidRPr="00403703">
              <w:rPr>
                <w:sz w:val="22"/>
                <w:szCs w:val="22"/>
              </w:rPr>
              <w:t xml:space="preserve">ΦΕΚ </w:t>
            </w:r>
            <w:r w:rsidR="00AF5A6B">
              <w:rPr>
                <w:sz w:val="22"/>
                <w:szCs w:val="22"/>
              </w:rPr>
              <w:t>2310/</w:t>
            </w:r>
            <w:r w:rsidR="00AF5A6B" w:rsidRPr="00403703">
              <w:rPr>
                <w:sz w:val="22"/>
                <w:szCs w:val="22"/>
              </w:rPr>
              <w:t>Β’</w:t>
            </w:r>
            <w:r w:rsidR="00AF5A6B">
              <w:rPr>
                <w:sz w:val="22"/>
                <w:szCs w:val="22"/>
              </w:rPr>
              <w:t>/11-5-2022</w:t>
            </w:r>
            <w:r w:rsidR="00AF5A6B" w:rsidRPr="00403703">
              <w:rPr>
                <w:sz w:val="22"/>
                <w:szCs w:val="22"/>
              </w:rPr>
              <w:t>) ΥΑ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0F698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504A5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F41C85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97B1D65" w14:textId="77777777" w:rsidTr="000379B7">
        <w:trPr>
          <w:trHeight w:hRule="exact" w:val="1009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7ABD327" w14:textId="77777777" w:rsidR="00FE0BE5" w:rsidRPr="00FE0BE5" w:rsidRDefault="00FE0BE5" w:rsidP="00510EC3">
            <w:pPr>
              <w:pStyle w:val="af0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12897AB5" w14:textId="77777777" w:rsidR="00FE0BE5" w:rsidRPr="00FE0BE5" w:rsidRDefault="00FE0BE5" w:rsidP="00510EC3">
            <w:pPr>
              <w:pStyle w:val="af0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63D1D9B2" w14:textId="35D048E6" w:rsidR="00DE46ED" w:rsidRDefault="00576ABD" w:rsidP="00510EC3">
            <w:pPr>
              <w:pStyle w:val="TableParagraph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πρόταση που υποβλήθηκε και εγκρίθηκε</w:t>
            </w:r>
            <w:r w:rsidR="008814F9">
              <w:rPr>
                <w:sz w:val="22"/>
                <w:szCs w:val="22"/>
              </w:rPr>
              <w:t xml:space="preserve"> και την ισχύουσα νομική δέσμευση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99734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DE76C8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23BC18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F41990" w14:paraId="4617E4B7" w14:textId="77777777" w:rsidTr="000379B7">
        <w:trPr>
          <w:trHeight w:hRule="exact" w:val="1229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E0CC26" w14:textId="77777777" w:rsidR="00FE0BE5" w:rsidRPr="00FE0BE5" w:rsidRDefault="00FE0BE5" w:rsidP="00510EC3">
            <w:pPr>
              <w:pStyle w:val="af0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6D950E26" w14:textId="77777777" w:rsidR="00FE0BE5" w:rsidRPr="00FE0BE5" w:rsidRDefault="00FE0BE5" w:rsidP="00510EC3">
            <w:pPr>
              <w:pStyle w:val="af0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  <w:rPr>
                <w:vanish/>
                <w:sz w:val="22"/>
                <w:szCs w:val="22"/>
              </w:rPr>
            </w:pPr>
          </w:p>
          <w:p w14:paraId="132399FE" w14:textId="0A049A03" w:rsidR="00DE46ED" w:rsidRDefault="00576ABD" w:rsidP="00510EC3">
            <w:pPr>
              <w:pStyle w:val="TableParagraph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8814F9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 xml:space="preserve">μελέτη </w:t>
            </w:r>
            <w:r w:rsidR="008814F9">
              <w:rPr>
                <w:sz w:val="22"/>
                <w:szCs w:val="22"/>
              </w:rPr>
              <w:t>του έργου</w:t>
            </w:r>
            <w:r>
              <w:rPr>
                <w:sz w:val="22"/>
                <w:szCs w:val="22"/>
              </w:rPr>
              <w:t xml:space="preserve"> (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στη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τελευταία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αίτηση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πληρωμής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όταν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έχει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ολοκληρωθεί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επένδυση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8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7D757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4F311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81B9B0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331ED28" w14:textId="77777777" w:rsidTr="000379B7">
        <w:trPr>
          <w:trHeight w:hRule="exact" w:val="961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A4A5AB" w14:textId="77777777" w:rsidR="00FE0BE5" w:rsidRPr="00FE0BE5" w:rsidRDefault="00FE0BE5" w:rsidP="00510EC3">
            <w:pPr>
              <w:pStyle w:val="af0"/>
              <w:numPr>
                <w:ilvl w:val="0"/>
                <w:numId w:val="26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28321A48" w14:textId="77777777" w:rsidR="00FE0BE5" w:rsidRPr="00FE0BE5" w:rsidRDefault="00FE0BE5" w:rsidP="00510EC3">
            <w:pPr>
              <w:pStyle w:val="af0"/>
              <w:numPr>
                <w:ilvl w:val="0"/>
                <w:numId w:val="26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1DAE13A7" w14:textId="6D747825" w:rsidR="00DE46ED" w:rsidRDefault="00576ABD" w:rsidP="00510EC3">
            <w:pPr>
              <w:pStyle w:val="TableParagraph"/>
              <w:numPr>
                <w:ilvl w:val="0"/>
                <w:numId w:val="26"/>
              </w:numPr>
              <w:spacing w:after="140"/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Ποσοστό του προϋπολογισμού του κατασκευαστικού έργου που έχει υλοποιηθεί σε σχέση με την ισχύουσα νομική δέσμευση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34B8F9" w14:textId="441D7D83" w:rsidR="00DE46ED" w:rsidRDefault="00DE46ED">
            <w:pPr>
              <w:pStyle w:val="TableParagraph"/>
              <w:snapToGrid w:val="0"/>
              <w:spacing w:before="3"/>
            </w:pPr>
          </w:p>
          <w:p w14:paraId="13A8F0FE" w14:textId="683DFC19" w:rsidR="00DE46ED" w:rsidRDefault="00576ABD">
            <w:pPr>
              <w:pStyle w:val="TableParagraph"/>
              <w:spacing w:after="140"/>
              <w:ind w:left="103"/>
              <w:rPr>
                <w:rFonts w:eastAsia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  <w:r w:rsidR="00740204">
              <w:rPr>
                <w:rFonts w:eastAsia="Liberation Serif;Times New Roma" w:cs="Liberation Serif;Times New Roma"/>
                <w:b/>
                <w:sz w:val="22"/>
                <w:szCs w:val="22"/>
              </w:rPr>
              <w:t>%</w:t>
            </w:r>
          </w:p>
        </w:tc>
      </w:tr>
      <w:tr w:rsidR="00DE46ED" w14:paraId="35E485FA" w14:textId="77777777" w:rsidTr="000379B7">
        <w:trPr>
          <w:trHeight w:hRule="exact" w:val="962"/>
          <w:hidden/>
        </w:trPr>
        <w:tc>
          <w:tcPr>
            <w:tcW w:w="6366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C18649" w14:textId="77777777" w:rsidR="00FE0BE5" w:rsidRPr="00FE0BE5" w:rsidRDefault="00FE0BE5" w:rsidP="00510EC3">
            <w:pPr>
              <w:pStyle w:val="af0"/>
              <w:numPr>
                <w:ilvl w:val="0"/>
                <w:numId w:val="27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05860F18" w14:textId="77777777" w:rsidR="00FE0BE5" w:rsidRPr="00FE0BE5" w:rsidRDefault="00FE0BE5" w:rsidP="00510EC3">
            <w:pPr>
              <w:pStyle w:val="af0"/>
              <w:numPr>
                <w:ilvl w:val="0"/>
                <w:numId w:val="27"/>
              </w:numPr>
              <w:spacing w:after="140"/>
              <w:ind w:left="403" w:hanging="403"/>
              <w:rPr>
                <w:vanish/>
                <w:sz w:val="22"/>
                <w:szCs w:val="22"/>
              </w:rPr>
            </w:pPr>
          </w:p>
          <w:p w14:paraId="3D63E9CE" w14:textId="4A499FD8" w:rsidR="00DE46ED" w:rsidRDefault="00576ABD" w:rsidP="00510EC3">
            <w:pPr>
              <w:pStyle w:val="TableParagraph"/>
              <w:numPr>
                <w:ilvl w:val="0"/>
                <w:numId w:val="27"/>
              </w:numPr>
              <w:spacing w:after="140"/>
              <w:ind w:left="403" w:hanging="403"/>
            </w:pPr>
            <w:r>
              <w:rPr>
                <w:sz w:val="22"/>
                <w:szCs w:val="22"/>
              </w:rPr>
              <w:t>Ποσοστό του προϋπολογισμού των προμηθειών / υπηρεσιών έργου που έχει υλοποιηθεί σε σχέση με την ισχύουσα νομική δέσμευση</w:t>
            </w:r>
          </w:p>
        </w:tc>
        <w:tc>
          <w:tcPr>
            <w:tcW w:w="3374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0D483F" w14:textId="36B8E1BB" w:rsidR="00DE46ED" w:rsidRDefault="00DE46ED">
            <w:pPr>
              <w:pStyle w:val="TableParagraph"/>
              <w:snapToGrid w:val="0"/>
              <w:spacing w:before="6"/>
            </w:pPr>
          </w:p>
          <w:p w14:paraId="41996C82" w14:textId="5DB9913B" w:rsidR="00DE46ED" w:rsidRDefault="00576ABD">
            <w:pPr>
              <w:pStyle w:val="TableParagraph"/>
              <w:spacing w:after="140"/>
              <w:ind w:left="103"/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DE46ED" w14:paraId="5CCE74BA" w14:textId="77777777" w:rsidTr="00E8328E">
        <w:trPr>
          <w:trHeight w:hRule="exact" w:val="3701"/>
        </w:trPr>
        <w:tc>
          <w:tcPr>
            <w:tcW w:w="9740" w:type="dxa"/>
            <w:gridSpan w:val="6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AF49DFE" w14:textId="77777777" w:rsidR="00DE46ED" w:rsidRDefault="00576ABD" w:rsidP="00F41990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55DC868" w14:textId="1B8BA84F" w:rsidR="00DE46ED" w:rsidRDefault="00576ABD" w:rsidP="00E8328E">
            <w:pPr>
              <w:pStyle w:val="TableParagraph"/>
              <w:numPr>
                <w:ilvl w:val="0"/>
                <w:numId w:val="52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>
              <w:rPr>
                <w:spacing w:val="-1"/>
                <w:sz w:val="22"/>
                <w:szCs w:val="22"/>
              </w:rPr>
              <w:t>ΕΠΠ της ΟΤΔ</w:t>
            </w:r>
            <w:r w:rsidR="00C74C66">
              <w:rPr>
                <w:spacing w:val="-1"/>
                <w:sz w:val="22"/>
                <w:szCs w:val="22"/>
              </w:rPr>
              <w:t>/ ΕΥΔ ΕΠ / ΕΥΕ</w:t>
            </w:r>
            <w:r w:rsidR="00F41990">
              <w:rPr>
                <w:spacing w:val="-1"/>
                <w:sz w:val="22"/>
                <w:szCs w:val="22"/>
              </w:rPr>
              <w:t xml:space="preserve"> ΠΑΑ              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 w:rsidR="00C74C66"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69DDFAEC" w14:textId="45490CB8" w:rsidR="00DE46ED" w:rsidRDefault="00576ABD" w:rsidP="00E8328E">
            <w:pPr>
              <w:pStyle w:val="ae"/>
              <w:numPr>
                <w:ilvl w:val="0"/>
                <w:numId w:val="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Διορθωτικά μέτρα από την Επιτόπια Επίσκεψη .................................................................................</w:t>
            </w:r>
          </w:p>
          <w:p w14:paraId="1E79C64A" w14:textId="77777777" w:rsidR="005D75C2" w:rsidRDefault="005D75C2" w:rsidP="00E8328E">
            <w:pPr>
              <w:pStyle w:val="ae"/>
              <w:ind w:left="397"/>
              <w:rPr>
                <w:sz w:val="22"/>
                <w:szCs w:val="22"/>
              </w:rPr>
            </w:pPr>
          </w:p>
          <w:p w14:paraId="1C1B6F19" w14:textId="3E526A49" w:rsidR="006472F5" w:rsidRPr="00862290" w:rsidRDefault="00610251" w:rsidP="00E8328E">
            <w:pPr>
              <w:pStyle w:val="af0"/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 xml:space="preserve">Τα ελεγχθέντα και παραδεκτά πρωτότυπα παραστατικά δαπανών σφραγίσθηκαν με την ένδειξη: </w:t>
            </w:r>
          </w:p>
          <w:p w14:paraId="7A0C0577" w14:textId="0AE98023" w:rsidR="00610251" w:rsidRPr="006472F5" w:rsidRDefault="00610251" w:rsidP="00E8328E">
            <w:pPr>
              <w:pStyle w:val="af0"/>
              <w:ind w:left="397" w:firstLine="0"/>
              <w:rPr>
                <w:sz w:val="22"/>
                <w:szCs w:val="22"/>
              </w:rPr>
            </w:pPr>
            <w:r w:rsidRPr="00862290">
              <w:rPr>
                <w:sz w:val="22"/>
                <w:szCs w:val="22"/>
              </w:rPr>
              <w:t xml:space="preserve">«ελέγχθηκε και συγχρηματοδοτήθηκε για το ποσό ___ με δημόσια δαπάνη ποσού ________ </w:t>
            </w:r>
            <w:proofErr w:type="spellStart"/>
            <w:r w:rsidR="00B62F1D" w:rsidRPr="00862290">
              <w:rPr>
                <w:sz w:val="22"/>
                <w:szCs w:val="22"/>
              </w:rPr>
              <w:t>στ</w:t>
            </w:r>
            <w:proofErr w:type="spellEnd"/>
            <w:r w:rsidR="00B62F1D">
              <w:rPr>
                <w:sz w:val="22"/>
                <w:szCs w:val="22"/>
                <w:lang w:val="en-US"/>
              </w:rPr>
              <w:t>o</w:t>
            </w:r>
            <w:r w:rsidR="00B62F1D" w:rsidRPr="00B81ACC">
              <w:rPr>
                <w:sz w:val="22"/>
                <w:szCs w:val="22"/>
              </w:rPr>
              <w:t xml:space="preserve"> </w:t>
            </w:r>
            <w:proofErr w:type="spellStart"/>
            <w:r w:rsidR="00B62F1D" w:rsidRPr="00862290">
              <w:rPr>
                <w:sz w:val="22"/>
                <w:szCs w:val="22"/>
              </w:rPr>
              <w:t>πλαίσι</w:t>
            </w:r>
            <w:proofErr w:type="spellEnd"/>
            <w:r w:rsidR="00B62F1D">
              <w:rPr>
                <w:sz w:val="22"/>
                <w:szCs w:val="22"/>
                <w:lang w:val="en-US"/>
              </w:rPr>
              <w:t>o</w:t>
            </w:r>
            <w:r w:rsidR="00B62F1D" w:rsidRPr="00862290">
              <w:rPr>
                <w:sz w:val="22"/>
                <w:szCs w:val="22"/>
              </w:rPr>
              <w:t xml:space="preserve"> </w:t>
            </w:r>
            <w:r w:rsidRPr="00862290">
              <w:rPr>
                <w:sz w:val="22"/>
                <w:szCs w:val="22"/>
              </w:rPr>
              <w:t xml:space="preserve">του </w:t>
            </w:r>
            <w:proofErr w:type="spellStart"/>
            <w:r w:rsidR="00B62F1D">
              <w:rPr>
                <w:sz w:val="22"/>
                <w:szCs w:val="22"/>
              </w:rPr>
              <w:t>Υπομέτρου</w:t>
            </w:r>
            <w:proofErr w:type="spellEnd"/>
            <w:r w:rsidR="00B62F1D">
              <w:rPr>
                <w:sz w:val="22"/>
                <w:szCs w:val="22"/>
              </w:rPr>
              <w:t xml:space="preserve"> 19.2 του </w:t>
            </w:r>
            <w:r w:rsidRPr="00862290">
              <w:rPr>
                <w:sz w:val="22"/>
                <w:szCs w:val="22"/>
              </w:rPr>
              <w:t>ΠΑΑ 2014-2020».</w:t>
            </w:r>
          </w:p>
          <w:p w14:paraId="096014C7" w14:textId="77777777" w:rsidR="005D75C2" w:rsidRDefault="005D75C2" w:rsidP="00E8328E">
            <w:pPr>
              <w:pStyle w:val="ae"/>
              <w:ind w:left="397"/>
              <w:rPr>
                <w:sz w:val="22"/>
                <w:szCs w:val="22"/>
              </w:rPr>
            </w:pPr>
          </w:p>
          <w:p w14:paraId="2AE45A2F" w14:textId="694A8111" w:rsidR="00DE46ED" w:rsidRDefault="00576ABD" w:rsidP="00E8328E">
            <w:pPr>
              <w:pStyle w:val="ae"/>
              <w:numPr>
                <w:ilvl w:val="0"/>
                <w:numId w:val="5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 δικαιούχο</w:t>
            </w:r>
          </w:p>
          <w:p w14:paraId="3DEF91B0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AB4EC06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79CF68E9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4F89E78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70E423C1" w14:textId="77777777" w:rsidR="00DE46ED" w:rsidRDefault="00DE46ED">
            <w:pPr>
              <w:pStyle w:val="TableParagraph"/>
              <w:tabs>
                <w:tab w:val="left" w:pos="1060"/>
                <w:tab w:val="left" w:pos="1061"/>
              </w:tabs>
              <w:spacing w:line="360" w:lineRule="auto"/>
              <w:ind w:left="794"/>
              <w:rPr>
                <w:sz w:val="22"/>
                <w:szCs w:val="22"/>
              </w:rPr>
            </w:pPr>
          </w:p>
          <w:p w14:paraId="7B3C8BDC" w14:textId="77777777" w:rsidR="00DE46ED" w:rsidRDefault="00576ABD">
            <w:pPr>
              <w:pStyle w:val="TableParagraph"/>
              <w:numPr>
                <w:ilvl w:val="0"/>
                <w:numId w:val="3"/>
              </w:numPr>
              <w:tabs>
                <w:tab w:val="left" w:pos="1060"/>
                <w:tab w:val="left" w:pos="1061"/>
              </w:tabs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φύλλα ελέγχου, υπογράφηκαν και ένα εξ αυτών δόθηκε στον επενδυτή.</w:t>
            </w:r>
          </w:p>
        </w:tc>
      </w:tr>
    </w:tbl>
    <w:p w14:paraId="7760DC82" w14:textId="77777777" w:rsidR="00DE46ED" w:rsidRDefault="00DE46ED">
      <w:pPr>
        <w:pStyle w:val="a8"/>
      </w:pPr>
    </w:p>
    <w:p w14:paraId="59F8585E" w14:textId="77777777" w:rsidR="00DE46ED" w:rsidRDefault="00576ABD">
      <w:pPr>
        <w:pStyle w:val="a8"/>
        <w:rPr>
          <w:sz w:val="22"/>
          <w:szCs w:val="22"/>
        </w:rPr>
      </w:pPr>
      <w:r>
        <w:rPr>
          <w:i/>
          <w:sz w:val="22"/>
          <w:szCs w:val="22"/>
        </w:rPr>
        <w:t xml:space="preserve">** Βάσει του Ν. 4456_2017, Άρθρο 45, </w:t>
      </w:r>
      <w:r w:rsidRPr="005D75C2">
        <w:rPr>
          <w:rFonts w:hint="cs"/>
          <w:i/>
          <w:sz w:val="22"/>
          <w:szCs w:val="22"/>
        </w:rPr>
        <w:t>§</w:t>
      </w:r>
      <w:r w:rsidRPr="005D75C2">
        <w:rPr>
          <w:i/>
          <w:sz w:val="22"/>
          <w:szCs w:val="22"/>
        </w:rPr>
        <w:t xml:space="preserve">1 </w:t>
      </w:r>
      <w:r>
        <w:rPr>
          <w:i/>
          <w:sz w:val="22"/>
          <w:szCs w:val="22"/>
        </w:rPr>
        <w:t>(ΦΕΚ 24/Α’/1-3-2017)</w:t>
      </w:r>
    </w:p>
    <w:p w14:paraId="71ED1A7E" w14:textId="7D96D045" w:rsidR="00FD0EA6" w:rsidRDefault="00FD0EA6">
      <w:pPr>
        <w:pStyle w:val="a8"/>
        <w:spacing w:before="57" w:after="0"/>
        <w:ind w:left="220" w:right="293"/>
        <w:rPr>
          <w:sz w:val="22"/>
          <w:szCs w:val="22"/>
        </w:rPr>
      </w:pPr>
    </w:p>
    <w:p w14:paraId="1DC0DF41" w14:textId="494EE6E0" w:rsidR="00B95C25" w:rsidRDefault="00B95C25">
      <w:pPr>
        <w:pStyle w:val="a8"/>
        <w:spacing w:before="57" w:after="0"/>
        <w:ind w:left="220" w:right="293"/>
        <w:rPr>
          <w:sz w:val="22"/>
          <w:szCs w:val="22"/>
        </w:rPr>
      </w:pPr>
    </w:p>
    <w:p w14:paraId="4739211D" w14:textId="1A6F9C0C" w:rsidR="00DE46ED" w:rsidRDefault="00576ABD">
      <w:pPr>
        <w:pStyle w:val="a8"/>
        <w:spacing w:before="57" w:after="0"/>
        <w:ind w:left="220" w:right="293"/>
        <w:rPr>
          <w:sz w:val="22"/>
          <w:szCs w:val="22"/>
        </w:rPr>
      </w:pPr>
      <w:r>
        <w:rPr>
          <w:sz w:val="22"/>
          <w:szCs w:val="22"/>
        </w:rPr>
        <w:t xml:space="preserve">Μετά τα παραπάνω </w:t>
      </w:r>
      <w:r w:rsidR="00FE192B">
        <w:rPr>
          <w:sz w:val="22"/>
          <w:szCs w:val="22"/>
        </w:rPr>
        <w:t>επιβεβαιώνονται</w:t>
      </w:r>
      <w:r>
        <w:rPr>
          <w:sz w:val="22"/>
          <w:szCs w:val="22"/>
        </w:rPr>
        <w:t xml:space="preserve"> τα ακόλουθα:</w:t>
      </w:r>
    </w:p>
    <w:p w14:paraId="75B81E96" w14:textId="77777777" w:rsidR="00DE46ED" w:rsidRDefault="00DE46ED">
      <w:pPr>
        <w:pStyle w:val="a8"/>
        <w:spacing w:before="57" w:after="0"/>
        <w:ind w:left="220" w:right="293"/>
        <w:rPr>
          <w:sz w:val="22"/>
          <w:szCs w:val="22"/>
        </w:rPr>
      </w:pPr>
    </w:p>
    <w:tbl>
      <w:tblPr>
        <w:tblW w:w="9726" w:type="dxa"/>
        <w:tblInd w:w="-83" w:type="dxa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886"/>
        <w:gridCol w:w="2065"/>
        <w:gridCol w:w="978"/>
        <w:gridCol w:w="636"/>
        <w:gridCol w:w="2161"/>
      </w:tblGrid>
      <w:tr w:rsidR="00DE46ED" w14:paraId="5C0E25FB" w14:textId="77777777" w:rsidTr="00DE43CD">
        <w:trPr>
          <w:trHeight w:hRule="exact" w:val="563"/>
        </w:trPr>
        <w:tc>
          <w:tcPr>
            <w:tcW w:w="39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</w:tcMar>
          </w:tcPr>
          <w:p w14:paraId="337A6484" w14:textId="77777777" w:rsidR="00DE46ED" w:rsidRDefault="00576ABD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20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</w:tcMar>
          </w:tcPr>
          <w:p w14:paraId="796EF7E3" w14:textId="77777777" w:rsidR="00DE46ED" w:rsidRDefault="00DE46ED">
            <w:pPr>
              <w:pStyle w:val="TableParagraph"/>
              <w:snapToGrid w:val="0"/>
              <w:spacing w:line="265" w:lineRule="exact"/>
              <w:ind w:left="101" w:right="87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  <w:tcMar>
              <w:left w:w="5" w:type="dxa"/>
            </w:tcMar>
          </w:tcPr>
          <w:p w14:paraId="3128BACC" w14:textId="77777777" w:rsidR="00DE46ED" w:rsidRDefault="00DE46ED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  <w:tcMar>
              <w:left w:w="5" w:type="dxa"/>
            </w:tcMar>
          </w:tcPr>
          <w:p w14:paraId="0292FD5A" w14:textId="77777777" w:rsidR="00DE46ED" w:rsidRDefault="00DE46E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DE46ED" w14:paraId="09A071FE" w14:textId="77777777" w:rsidTr="00DE43CD">
        <w:trPr>
          <w:cantSplit/>
          <w:trHeight w:hRule="exact" w:val="567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5D4088C" w14:textId="77777777" w:rsidR="00DE46ED" w:rsidRDefault="00576ABD">
            <w:pPr>
              <w:pStyle w:val="TableParagraph"/>
              <w:numPr>
                <w:ilvl w:val="0"/>
                <w:numId w:val="39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2589EBA" w14:textId="5E87C020" w:rsidR="00DE46ED" w:rsidRDefault="00576ABD">
            <w:pPr>
              <w:pStyle w:val="TableParagraph"/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CCE246E" w14:textId="77777777" w:rsidR="00DE46ED" w:rsidRDefault="00576ABD">
            <w:pPr>
              <w:pStyle w:val="TableParagraph"/>
              <w:spacing w:before="1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7B67544" w14:textId="77777777" w:rsidR="00860B40" w:rsidRDefault="00576ABD">
            <w:pPr>
              <w:pStyle w:val="TableParagraph"/>
              <w:spacing w:before="1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Συνολικό Ποσό </w:t>
            </w:r>
            <w:r w:rsidR="00860B40">
              <w:rPr>
                <w:sz w:val="22"/>
                <w:szCs w:val="22"/>
              </w:rPr>
              <w:t xml:space="preserve">     </w:t>
            </w:r>
          </w:p>
          <w:p w14:paraId="7B586826" w14:textId="515A7E92" w:rsidR="00DE46ED" w:rsidRDefault="00576ABD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€</w:t>
            </w:r>
          </w:p>
        </w:tc>
      </w:tr>
      <w:tr w:rsidR="00DE46ED" w14:paraId="29B13DA6" w14:textId="77777777" w:rsidTr="00DE43CD">
        <w:trPr>
          <w:cantSplit/>
          <w:trHeight w:hRule="exact" w:val="509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B41DE3C" w14:textId="77777777" w:rsidR="00DE46ED" w:rsidRDefault="00DE46E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8F79024" w14:textId="77777777" w:rsidR="00DE46ED" w:rsidRDefault="00DE46ED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C61A818" w14:textId="77777777" w:rsidR="00DE46ED" w:rsidRDefault="00DE46ED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97A7397" w14:textId="77777777" w:rsidR="00DE46ED" w:rsidRDefault="00DE46ED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DE46ED" w14:paraId="361E61EC" w14:textId="77777777" w:rsidTr="00DE43CD">
        <w:trPr>
          <w:cantSplit/>
          <w:trHeight w:hRule="exact" w:val="683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F96E253" w14:textId="77777777" w:rsidR="00DE46ED" w:rsidRDefault="00576ABD">
            <w:pPr>
              <w:pStyle w:val="TableParagraph"/>
              <w:numPr>
                <w:ilvl w:val="0"/>
                <w:numId w:val="40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A75358A" w14:textId="77777777" w:rsidR="00DE46ED" w:rsidRDefault="00576ABD">
            <w:pPr>
              <w:pStyle w:val="TableParagraph"/>
              <w:ind w:left="99" w:right="87"/>
              <w:jc w:val="center"/>
            </w:pPr>
            <w:r>
              <w:rPr>
                <w:sz w:val="22"/>
                <w:szCs w:val="22"/>
              </w:rPr>
              <w:t xml:space="preserve">Καθαρό Ποσό </w:t>
            </w:r>
            <w:r>
              <w:rPr>
                <w:sz w:val="22"/>
                <w:szCs w:val="22"/>
              </w:rPr>
              <w:br/>
              <w:t>€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D93A920" w14:textId="77777777" w:rsidR="00DE46ED" w:rsidRDefault="00576ABD">
            <w:pPr>
              <w:pStyle w:val="TableParagraph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A516818" w14:textId="77777777" w:rsidR="00860B40" w:rsidRDefault="00576ABD">
            <w:pPr>
              <w:pStyle w:val="TableParagraph"/>
              <w:spacing w:line="243" w:lineRule="exact"/>
              <w:ind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Συνολικό Ποσό  </w:t>
            </w:r>
            <w:r w:rsidR="00860B40">
              <w:rPr>
                <w:sz w:val="22"/>
                <w:szCs w:val="22"/>
              </w:rPr>
              <w:t xml:space="preserve">   </w:t>
            </w:r>
          </w:p>
          <w:p w14:paraId="54CC2117" w14:textId="4AF66A1B" w:rsidR="00DE46ED" w:rsidRDefault="00576ABD">
            <w:pPr>
              <w:pStyle w:val="TableParagraph"/>
              <w:spacing w:line="243" w:lineRule="exact"/>
              <w:ind w:right="64"/>
              <w:jc w:val="center"/>
            </w:pPr>
            <w:r>
              <w:rPr>
                <w:sz w:val="22"/>
                <w:szCs w:val="22"/>
              </w:rPr>
              <w:t>€</w:t>
            </w:r>
          </w:p>
        </w:tc>
      </w:tr>
      <w:tr w:rsidR="00DE46ED" w14:paraId="7AFA6F3B" w14:textId="77777777" w:rsidTr="00DE43CD">
        <w:trPr>
          <w:cantSplit/>
          <w:trHeight w:hRule="exact" w:val="505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69F6A29" w14:textId="77777777" w:rsidR="00DE46ED" w:rsidRDefault="00DE46E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B86F0C" w14:textId="77777777" w:rsidR="00DE46ED" w:rsidRDefault="00DE46ED">
            <w:pPr>
              <w:pStyle w:val="TableParagraph"/>
              <w:snapToGrid w:val="0"/>
              <w:ind w:left="99" w:right="87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A891C7D" w14:textId="77777777" w:rsidR="00DE46ED" w:rsidRDefault="00DE46ED">
            <w:pPr>
              <w:pStyle w:val="TableParagraph"/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916CE6F" w14:textId="77777777" w:rsidR="00DE46ED" w:rsidRDefault="00DE46ED">
            <w:pPr>
              <w:pStyle w:val="TableParagraph"/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</w:tr>
      <w:tr w:rsidR="00DE46ED" w14:paraId="4130B6FF" w14:textId="77777777" w:rsidTr="00DE43CD">
        <w:trPr>
          <w:cantSplit/>
          <w:trHeight w:hRule="exact" w:val="450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48A34D3" w14:textId="77777777" w:rsidR="00DE46ED" w:rsidRDefault="00576ABD">
            <w:pPr>
              <w:pStyle w:val="TableParagraph"/>
              <w:numPr>
                <w:ilvl w:val="0"/>
                <w:numId w:val="41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5196F5F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6BD27EEE" w14:textId="77777777" w:rsidR="00DE46ED" w:rsidRDefault="00DE46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55C4E33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6319B8CB" w14:textId="77777777" w:rsidTr="00DE43CD">
        <w:trPr>
          <w:cantSplit/>
          <w:trHeight w:hRule="exact" w:val="505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4E91E85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E448B8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6AA01F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960A2BE" w14:textId="77777777" w:rsidTr="00DE43CD">
        <w:trPr>
          <w:trHeight w:hRule="exact" w:val="573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D324B3" w14:textId="77777777" w:rsidR="00DE46ED" w:rsidRDefault="00576ABD">
            <w:pPr>
              <w:pStyle w:val="TableParagraph"/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B33E8E0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1179D157" w14:textId="77777777" w:rsidR="00DE46ED" w:rsidRDefault="00576ABD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DE46ED" w14:paraId="28020F14" w14:textId="77777777" w:rsidTr="00DE43CD">
        <w:trPr>
          <w:trHeight w:hRule="exact" w:val="808"/>
        </w:trPr>
        <w:tc>
          <w:tcPr>
            <w:tcW w:w="97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B5005F9" w14:textId="77777777" w:rsidR="00DE46ED" w:rsidRDefault="00576ABD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DE46ED" w14:paraId="1B6F0508" w14:textId="77777777" w:rsidTr="00DE43CD">
        <w:trPr>
          <w:trHeight w:hRule="exact" w:val="909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2094223" w14:textId="77777777" w:rsidR="00DE46ED" w:rsidRDefault="00576ABD">
            <w:pPr>
              <w:pStyle w:val="TableParagraph"/>
              <w:numPr>
                <w:ilvl w:val="0"/>
                <w:numId w:val="4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83B2AAE" w14:textId="77777777" w:rsidR="00DE46ED" w:rsidRDefault="00DE46ED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40E139B1" w14:textId="77777777" w:rsidR="00DE46ED" w:rsidRDefault="00576ABD">
            <w:pPr>
              <w:pStyle w:val="TableParagraph"/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DE46ED" w14:paraId="3CF12CC1" w14:textId="77777777" w:rsidTr="00DE43CD">
        <w:trPr>
          <w:cantSplit/>
          <w:trHeight w:hRule="exact" w:val="687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D20D38F" w14:textId="77777777" w:rsidR="00DE46ED" w:rsidRDefault="00576ABD">
            <w:pPr>
              <w:pStyle w:val="TableParagraph"/>
              <w:numPr>
                <w:ilvl w:val="0"/>
                <w:numId w:val="4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F60CBA6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F7169B4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283C7189" w14:textId="77777777" w:rsidTr="00DE43CD">
        <w:trPr>
          <w:cantSplit/>
          <w:trHeight w:hRule="exact" w:val="563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B4EC674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81FF78D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D68CAE5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6D023F3B" w14:textId="77777777" w:rsidTr="00DE43CD">
        <w:trPr>
          <w:cantSplit/>
          <w:trHeight w:hRule="exact" w:val="555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1DC4D0B" w14:textId="77777777" w:rsidR="00DE46ED" w:rsidRDefault="00576ABD">
            <w:pPr>
              <w:pStyle w:val="TableParagraph"/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B846248" w14:textId="77777777" w:rsidR="00DE46ED" w:rsidRDefault="00576AB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50BB4257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  <w:p w14:paraId="3AECE9E2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DD55A9F" w14:textId="77777777" w:rsidR="00DE46ED" w:rsidRDefault="00576ABD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</w:tr>
      <w:tr w:rsidR="00DE46ED" w14:paraId="711CB5F2" w14:textId="77777777" w:rsidTr="00DE43CD">
        <w:trPr>
          <w:cantSplit/>
          <w:trHeight w:hRule="exact" w:val="527"/>
        </w:trPr>
        <w:tc>
          <w:tcPr>
            <w:tcW w:w="3908" w:type="dxa"/>
            <w:vMerge/>
            <w:tcBorders>
              <w:top w:val="dashSmallGap" w:sz="8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A40A07D" w14:textId="77777777" w:rsidR="00DE46ED" w:rsidRDefault="00DE46ED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599E2B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515D1C1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</w:tr>
      <w:tr w:rsidR="00DE46ED" w14:paraId="22F3EE51" w14:textId="77777777" w:rsidTr="00DE43CD">
        <w:trPr>
          <w:trHeight w:hRule="exact" w:val="739"/>
        </w:trPr>
        <w:tc>
          <w:tcPr>
            <w:tcW w:w="390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57D0723" w14:textId="77777777" w:rsidR="00DE46ED" w:rsidRDefault="00576ABD">
            <w:pPr>
              <w:pStyle w:val="TableParagraph"/>
              <w:numPr>
                <w:ilvl w:val="0"/>
                <w:numId w:val="28"/>
              </w:numPr>
              <w:spacing w:before="1" w:line="228" w:lineRule="auto"/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887BE3A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6A99A24A" w14:textId="77777777" w:rsidR="00DE46ED" w:rsidRDefault="00576ABD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DE46ED" w14:paraId="5C648987" w14:textId="77777777" w:rsidTr="00DE43CD">
        <w:trPr>
          <w:trHeight w:hRule="exact" w:val="750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30A4F74" w14:textId="77777777" w:rsidR="00DE46ED" w:rsidRDefault="00576ABD">
            <w:pPr>
              <w:pStyle w:val="TableParagraph"/>
              <w:numPr>
                <w:ilvl w:val="0"/>
                <w:numId w:val="47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D96C731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E46ED" w14:paraId="2B98EE4E" w14:textId="77777777" w:rsidTr="00DE43CD">
        <w:trPr>
          <w:trHeight w:hRule="exact" w:val="498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7FCF203" w14:textId="77777777" w:rsidR="00DE46ED" w:rsidRDefault="00576ABD">
            <w:pPr>
              <w:pStyle w:val="ae"/>
              <w:numPr>
                <w:ilvl w:val="0"/>
                <w:numId w:val="46"/>
              </w:numPr>
              <w:spacing w:before="1" w:line="265" w:lineRule="exact"/>
              <w:ind w:left="397"/>
            </w:pPr>
            <w:r>
              <w:rPr>
                <w:sz w:val="22"/>
                <w:szCs w:val="22"/>
              </w:rPr>
              <w:t xml:space="preserve">Ο φόρος προστιθέμενης αξίας της πράξης δεν είναι ανακτήσιμος σύμφωνα με τις διατάξεις του ΦΠΑ και είναι επιλέξιμος προς συγχρηματοδότηση 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DDD1B21" w14:textId="77777777" w:rsidR="00DE46ED" w:rsidRDefault="00576ABD">
            <w:pPr>
              <w:jc w:val="center"/>
            </w:pPr>
            <w:r>
              <w:rPr>
                <w:b/>
                <w:bCs/>
              </w:rPr>
              <w:t>ΝΑΙ</w:t>
            </w: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666AA1E" w14:textId="77777777" w:rsidR="00DE46ED" w:rsidRDefault="00576ABD">
            <w:pPr>
              <w:jc w:val="center"/>
            </w:pPr>
            <w:r>
              <w:rPr>
                <w:b/>
                <w:bCs/>
              </w:rPr>
              <w:t>ΟΧΙ</w:t>
            </w:r>
          </w:p>
        </w:tc>
      </w:tr>
      <w:tr w:rsidR="00DE46ED" w14:paraId="65A24C2F" w14:textId="77777777" w:rsidTr="00DE43CD">
        <w:trPr>
          <w:trHeight w:hRule="exact" w:val="942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4FB0306" w14:textId="77777777" w:rsidR="00DE46ED" w:rsidRDefault="00DE46ED">
            <w:pPr>
              <w:pStyle w:val="TableParagraph"/>
              <w:spacing w:before="1" w:line="228" w:lineRule="auto"/>
              <w:ind w:left="794" w:right="301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CAFCB1B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F0FA10E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E43CD" w14:paraId="3CA51E4F" w14:textId="77777777" w:rsidTr="00DE43CD">
        <w:trPr>
          <w:cantSplit/>
          <w:trHeight w:hRule="exact" w:val="604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1E518676" w14:textId="77777777" w:rsidR="00DE43CD" w:rsidRDefault="00DE43CD">
            <w:pPr>
              <w:pStyle w:val="TableParagraph"/>
              <w:snapToGrid w:val="0"/>
              <w:spacing w:before="11"/>
              <w:ind w:left="397" w:hanging="397"/>
              <w:rPr>
                <w:i/>
                <w:sz w:val="22"/>
                <w:szCs w:val="22"/>
              </w:rPr>
            </w:pPr>
          </w:p>
          <w:p w14:paraId="38A0191C" w14:textId="77777777" w:rsidR="00DE43CD" w:rsidRDefault="00DE43CD">
            <w:pPr>
              <w:pStyle w:val="TableParagraph"/>
              <w:numPr>
                <w:ilvl w:val="0"/>
                <w:numId w:val="42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70F02282" w14:textId="77777777" w:rsidR="00DE43CD" w:rsidRDefault="00DE43CD">
            <w:pPr>
              <w:pStyle w:val="TableParagraph"/>
              <w:ind w:left="360" w:hanging="144"/>
              <w:jc w:val="center"/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768BF2D" w14:textId="77777777" w:rsidR="00DE43CD" w:rsidRDefault="00DE43CD">
            <w:pPr>
              <w:pStyle w:val="TableParagraph"/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ΦΠΑ </w:t>
            </w:r>
          </w:p>
          <w:p w14:paraId="187AF532" w14:textId="77777777" w:rsidR="00DE43CD" w:rsidRDefault="00DE43CD">
            <w:pPr>
              <w:pStyle w:val="TableParagraph"/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01D3C75" w14:textId="77777777" w:rsidR="00DE43CD" w:rsidRDefault="00DE43CD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 Ποσό</w:t>
            </w:r>
            <w:r>
              <w:rPr>
                <w:sz w:val="22"/>
                <w:szCs w:val="22"/>
              </w:rPr>
              <w:br/>
              <w:t>€</w:t>
            </w:r>
          </w:p>
        </w:tc>
      </w:tr>
      <w:tr w:rsidR="00DE43CD" w14:paraId="22A48E7F" w14:textId="77777777" w:rsidTr="00DE43CD">
        <w:trPr>
          <w:cantSplit/>
          <w:trHeight w:hRule="exact" w:val="637"/>
        </w:trPr>
        <w:tc>
          <w:tcPr>
            <w:tcW w:w="3908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25889351" w14:textId="77777777" w:rsidR="00DE43CD" w:rsidRDefault="00DE43C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0388635F" w14:textId="77777777" w:rsidR="00DE43CD" w:rsidRDefault="00DE43CD">
            <w:pPr>
              <w:pStyle w:val="TableParagraph"/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2258D7EE" w14:textId="77777777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5608394" w14:textId="77777777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</w:p>
        </w:tc>
      </w:tr>
      <w:tr w:rsidR="00DE43CD" w14:paraId="64EEDA27" w14:textId="77777777" w:rsidTr="00DE43CD">
        <w:trPr>
          <w:cantSplit/>
          <w:trHeight w:hRule="exact" w:val="637"/>
        </w:trPr>
        <w:tc>
          <w:tcPr>
            <w:tcW w:w="390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00F82BE4" w14:textId="77777777" w:rsidR="00DE43CD" w:rsidRDefault="00DE43CD">
            <w:pPr>
              <w:snapToGrid w:val="0"/>
              <w:ind w:left="397" w:hanging="397"/>
            </w:pP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1AD7D40E" w14:textId="2CEBDA3F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Ολογράφως…………………………………………….</w:t>
            </w:r>
          </w:p>
        </w:tc>
      </w:tr>
      <w:tr w:rsidR="00DE46ED" w14:paraId="2EB46D9E" w14:textId="77777777" w:rsidTr="00DE43CD">
        <w:trPr>
          <w:cantSplit/>
          <w:trHeight w:hRule="exact" w:val="563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DFB6DCA" w14:textId="77777777" w:rsidR="00DE46ED" w:rsidRDefault="00576ABD">
            <w:pPr>
              <w:pStyle w:val="TableParagraph"/>
              <w:numPr>
                <w:ilvl w:val="0"/>
                <w:numId w:val="45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1AF9514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57F71108" w14:textId="77777777" w:rsidR="00DE46ED" w:rsidRDefault="00DE46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C5547E8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00FC1426" w14:textId="77777777" w:rsidTr="00DE43CD">
        <w:trPr>
          <w:cantSplit/>
          <w:trHeight w:hRule="exact" w:val="736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ADE142C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4B8CAA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0434D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959F0CC" w14:textId="77777777" w:rsidTr="00DE43CD">
        <w:trPr>
          <w:trHeight w:hRule="exact" w:val="1241"/>
        </w:trPr>
        <w:tc>
          <w:tcPr>
            <w:tcW w:w="97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19DB917" w14:textId="77777777" w:rsidR="00DE46ED" w:rsidRDefault="00576ABD">
            <w:pPr>
              <w:pStyle w:val="TableParagraph"/>
              <w:spacing w:line="265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7AD2858A" w14:textId="77777777" w:rsidR="00DE46ED" w:rsidRDefault="00576ABD">
            <w:pPr>
              <w:pStyle w:val="TableParagraph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A77B115" w14:textId="2BCC35ED" w:rsidR="00DE46ED" w:rsidRDefault="00DE46ED">
      <w:pPr>
        <w:rPr>
          <w:sz w:val="22"/>
          <w:szCs w:val="22"/>
        </w:rPr>
      </w:pPr>
    </w:p>
    <w:p w14:paraId="359676AD" w14:textId="57859E12" w:rsidR="00E93D95" w:rsidRDefault="00E93D95">
      <w:pPr>
        <w:rPr>
          <w:sz w:val="22"/>
          <w:szCs w:val="22"/>
        </w:rPr>
      </w:pPr>
    </w:p>
    <w:p w14:paraId="3C0DF3BA" w14:textId="24405901" w:rsidR="00E93D95" w:rsidRDefault="00E93D95">
      <w:pPr>
        <w:rPr>
          <w:sz w:val="22"/>
          <w:szCs w:val="22"/>
        </w:rPr>
      </w:pPr>
    </w:p>
    <w:p w14:paraId="53A33C07" w14:textId="77777777" w:rsidR="00E93D95" w:rsidRDefault="00E93D95">
      <w:pPr>
        <w:rPr>
          <w:sz w:val="22"/>
          <w:szCs w:val="22"/>
        </w:rPr>
      </w:pPr>
    </w:p>
    <w:p w14:paraId="5574DB04" w14:textId="77777777" w:rsidR="00B95C25" w:rsidRDefault="00B95C25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FE192B" w14:paraId="775375EF" w14:textId="77777777" w:rsidTr="005B358E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D1BC9B" w14:textId="77777777" w:rsidR="00FE192B" w:rsidRDefault="00FE192B" w:rsidP="005B358E">
            <w:pPr>
              <w:pStyle w:val="TableParagraph"/>
              <w:spacing w:line="265" w:lineRule="exact"/>
              <w:ind w:left="103" w:right="217"/>
            </w:pPr>
            <w:bookmarkStart w:id="0" w:name="_Hlk102653309"/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3D3630" w14:textId="77777777" w:rsidR="00FE192B" w:rsidRDefault="00FE192B" w:rsidP="005B358E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54ABE7" w14:textId="77777777" w:rsidR="00FE192B" w:rsidRDefault="00FE192B" w:rsidP="005B358E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FE192B" w14:paraId="3F49F576" w14:textId="77777777" w:rsidTr="005B358E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E05ACB" w14:textId="77777777" w:rsidR="00FE192B" w:rsidRDefault="00FE192B" w:rsidP="00FE192B">
            <w:pPr>
              <w:pStyle w:val="ae"/>
              <w:numPr>
                <w:ilvl w:val="0"/>
                <w:numId w:val="56"/>
              </w:numPr>
              <w:ind w:left="397" w:hanging="397"/>
            </w:pPr>
            <w:r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07F915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EB8494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FE192B" w14:paraId="395118FC" w14:textId="77777777" w:rsidTr="005B358E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5A8597" w14:textId="77777777" w:rsidR="00FE192B" w:rsidRDefault="00FE192B" w:rsidP="00FE192B">
            <w:pPr>
              <w:pStyle w:val="ae"/>
              <w:numPr>
                <w:ilvl w:val="0"/>
                <w:numId w:val="57"/>
              </w:numPr>
              <w:ind w:left="397" w:hanging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C39D8B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7F8CFF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FE192B" w14:paraId="1B4A7DB0" w14:textId="77777777" w:rsidTr="005B358E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738493F" w14:textId="77777777" w:rsidR="00FE192B" w:rsidRDefault="00FE192B" w:rsidP="00FE192B">
            <w:pPr>
              <w:pStyle w:val="ae"/>
              <w:numPr>
                <w:ilvl w:val="0"/>
                <w:numId w:val="58"/>
              </w:numPr>
              <w:ind w:left="397"/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5EDD96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67AC51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FE192B" w14:paraId="32287462" w14:textId="77777777" w:rsidTr="005B358E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C48FBF" w14:textId="77777777" w:rsidR="00FE192B" w:rsidRDefault="00FE192B" w:rsidP="005B358E">
            <w:pPr>
              <w:pStyle w:val="TableParagraph"/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76CB5ED0" w14:textId="77777777" w:rsidR="00FE192B" w:rsidRDefault="00FE192B" w:rsidP="005B358E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0135E4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7D4E10" w14:textId="77777777" w:rsidR="00FE192B" w:rsidRDefault="00FE192B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CD1268E" w14:textId="77777777" w:rsidR="00DE46ED" w:rsidRDefault="00DE46ED">
      <w:pPr>
        <w:pStyle w:val="ae"/>
        <w:ind w:left="794"/>
        <w:rPr>
          <w:sz w:val="22"/>
          <w:szCs w:val="22"/>
        </w:rPr>
      </w:pPr>
    </w:p>
    <w:p w14:paraId="6EC0EAB4" w14:textId="77777777" w:rsidR="00DE46ED" w:rsidRDefault="00DE46ED">
      <w:pPr>
        <w:pStyle w:val="a8"/>
        <w:spacing w:before="57" w:after="0"/>
        <w:rPr>
          <w:sz w:val="22"/>
          <w:szCs w:val="22"/>
        </w:rPr>
      </w:pPr>
    </w:p>
    <w:p w14:paraId="79F8E26A" w14:textId="77777777" w:rsidR="00DE46ED" w:rsidRDefault="00576ABD">
      <w:pPr>
        <w:pStyle w:val="a8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C12F36B" w14:textId="77777777" w:rsidR="00DE46ED" w:rsidRDefault="00DE46ED">
      <w:pPr>
        <w:pStyle w:val="a8"/>
        <w:rPr>
          <w:b/>
          <w:bCs/>
          <w:sz w:val="22"/>
          <w:szCs w:val="22"/>
        </w:rPr>
      </w:pPr>
    </w:p>
    <w:p w14:paraId="3DA68841" w14:textId="77777777" w:rsidR="00E8328E" w:rsidRDefault="000218F0">
      <w:pPr>
        <w:pStyle w:val="a8"/>
        <w:rPr>
          <w:i/>
          <w:iCs/>
          <w:sz w:val="22"/>
          <w:szCs w:val="22"/>
          <w:u w:val="single"/>
        </w:rPr>
      </w:pPr>
      <w:r w:rsidRPr="005C7363">
        <w:rPr>
          <w:i/>
          <w:iCs/>
          <w:sz w:val="22"/>
          <w:szCs w:val="22"/>
          <w:u w:val="single"/>
        </w:rPr>
        <w:t>(</w:t>
      </w:r>
      <w:r w:rsidR="007641F0" w:rsidRPr="005C7363">
        <w:rPr>
          <w:i/>
          <w:iCs/>
          <w:sz w:val="22"/>
          <w:szCs w:val="22"/>
          <w:u w:val="single"/>
        </w:rPr>
        <w:t>Ιδιότητα</w:t>
      </w:r>
      <w:r w:rsidR="007E4C73">
        <w:rPr>
          <w:i/>
          <w:iCs/>
          <w:sz w:val="22"/>
          <w:szCs w:val="22"/>
          <w:u w:val="single"/>
        </w:rPr>
        <w:t>,</w:t>
      </w:r>
      <w:r w:rsidR="007641F0" w:rsidRPr="005C7363">
        <w:rPr>
          <w:i/>
          <w:iCs/>
          <w:sz w:val="22"/>
          <w:szCs w:val="22"/>
          <w:u w:val="single"/>
        </w:rPr>
        <w:t xml:space="preserve"> Υπογραφές</w:t>
      </w:r>
      <w:r w:rsidR="007E4C73">
        <w:rPr>
          <w:i/>
          <w:iCs/>
          <w:sz w:val="22"/>
          <w:szCs w:val="22"/>
          <w:u w:val="single"/>
        </w:rPr>
        <w:t>,</w:t>
      </w:r>
      <w:r w:rsidR="007641F0" w:rsidRPr="005C7363">
        <w:rPr>
          <w:i/>
          <w:iCs/>
          <w:sz w:val="22"/>
          <w:szCs w:val="22"/>
          <w:u w:val="single"/>
        </w:rPr>
        <w:t xml:space="preserve"> Ονοματεπώνυμο</w:t>
      </w:r>
      <w:r w:rsidRPr="005C7363">
        <w:rPr>
          <w:i/>
          <w:iCs/>
          <w:sz w:val="22"/>
          <w:szCs w:val="22"/>
          <w:u w:val="single"/>
        </w:rPr>
        <w:t>)</w:t>
      </w:r>
      <w:bookmarkStart w:id="1" w:name="_Hlk102653366"/>
      <w:bookmarkEnd w:id="0"/>
    </w:p>
    <w:p w14:paraId="0A9213CA" w14:textId="1D32B716" w:rsidR="000218F0" w:rsidRDefault="000218F0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Στο πεδίο «Ιδιότητα, Υπογραφές, Ονοματεπώνυμο) προστίθε</w:t>
      </w:r>
      <w:r w:rsidR="007E4C73">
        <w:rPr>
          <w:b/>
          <w:bCs/>
          <w:sz w:val="22"/>
          <w:szCs w:val="22"/>
        </w:rPr>
        <w:t>ν</w:t>
      </w:r>
      <w:r>
        <w:rPr>
          <w:b/>
          <w:bCs/>
          <w:sz w:val="22"/>
          <w:szCs w:val="22"/>
        </w:rPr>
        <w:t>ται ανάλογα με το φορέα ελέγχου τα παρακάτω:</w:t>
      </w:r>
    </w:p>
    <w:p w14:paraId="36B8CD82" w14:textId="780F7F42" w:rsidR="000218F0" w:rsidRPr="005C7363" w:rsidRDefault="000218F0">
      <w:pPr>
        <w:pStyle w:val="a8"/>
        <w:rPr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04C0CD3A" w14:textId="24F4FA7C" w:rsidR="00DC02FE" w:rsidRDefault="00200F45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Ημερομηνία: …………………..</w:t>
      </w:r>
    </w:p>
    <w:p w14:paraId="5E1133E6" w14:textId="11DA9BA7" w:rsidR="00DE46ED" w:rsidRDefault="00576ABD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5500EB33" w14:textId="77777777" w:rsidR="00DE46ED" w:rsidRDefault="00DE46ED">
      <w:pPr>
        <w:pStyle w:val="a8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DE46ED" w14:paraId="63F8102C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F4BEBE8" w14:textId="77777777" w:rsidR="00DE46ED" w:rsidRDefault="00576ABD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3EA5D7BB" w14:textId="77777777" w:rsidR="00DE46ED" w:rsidRDefault="00576ABD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B520077" w14:textId="77777777" w:rsidR="00DE46ED" w:rsidRDefault="00576ABD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3E8C5C7" w14:textId="77777777" w:rsidR="00DE46ED" w:rsidRDefault="00576ABD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DE46ED" w14:paraId="3680B5B1" w14:textId="77777777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E91609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34782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9F3039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ADE20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CC9ABF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2C723D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CB6AF1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7680A3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D5C5F9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4652E11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359585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59F025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02952F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C60B0A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8A4F547" w14:textId="486BECF2" w:rsidR="00DE46ED" w:rsidRPr="005C7363" w:rsidRDefault="00C56A7C">
      <w:pPr>
        <w:pStyle w:val="a8"/>
        <w:rPr>
          <w:bCs/>
          <w:sz w:val="22"/>
          <w:szCs w:val="22"/>
        </w:rPr>
      </w:pPr>
      <w:r w:rsidRPr="00862290">
        <w:rPr>
          <w:bCs/>
          <w:sz w:val="22"/>
          <w:szCs w:val="22"/>
        </w:rPr>
        <w:lastRenderedPageBreak/>
        <w:t>Αρ</w:t>
      </w:r>
      <w:r w:rsidR="00CC02AF" w:rsidRPr="00862290">
        <w:rPr>
          <w:bCs/>
          <w:sz w:val="22"/>
          <w:szCs w:val="22"/>
        </w:rPr>
        <w:t>ιθμός</w:t>
      </w:r>
      <w:r w:rsidRPr="00862290">
        <w:rPr>
          <w:bCs/>
          <w:sz w:val="22"/>
          <w:szCs w:val="22"/>
        </w:rPr>
        <w:t>.</w:t>
      </w:r>
      <w:r w:rsidR="00CC02AF" w:rsidRPr="00862290">
        <w:rPr>
          <w:bCs/>
          <w:sz w:val="22"/>
          <w:szCs w:val="22"/>
        </w:rPr>
        <w:t xml:space="preserve"> </w:t>
      </w:r>
      <w:r w:rsidRPr="00862290">
        <w:rPr>
          <w:bCs/>
          <w:sz w:val="22"/>
          <w:szCs w:val="22"/>
        </w:rPr>
        <w:t>και ημερομηνία απόφασης σύστασης επιτροπής παρακολούθησης πράξης από την ΕΔΠ: ……………………………….</w:t>
      </w:r>
    </w:p>
    <w:p w14:paraId="2B6279FD" w14:textId="77777777" w:rsidR="00DE46ED" w:rsidRDefault="00576ABD">
      <w:pPr>
        <w:pStyle w:val="a8"/>
        <w:spacing w:before="56" w:after="0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7BEEA68A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p w14:paraId="0D77EEDA" w14:textId="36702733" w:rsidR="00DE46ED" w:rsidRDefault="00576ABD">
      <w:pPr>
        <w:pStyle w:val="31"/>
        <w:numPr>
          <w:ilvl w:val="2"/>
          <w:numId w:val="2"/>
        </w:numPr>
        <w:ind w:left="1200"/>
        <w:jc w:val="left"/>
        <w:rPr>
          <w:sz w:val="22"/>
          <w:szCs w:val="22"/>
        </w:rPr>
      </w:pPr>
      <w:r>
        <w:rPr>
          <w:sz w:val="22"/>
          <w:szCs w:val="22"/>
        </w:rPr>
        <w:t>Ο ΠΡΟΕΔΡΟΣ ΤΟΥ ΔΣ</w:t>
      </w:r>
      <w:r w:rsidR="008814F9">
        <w:rPr>
          <w:sz w:val="22"/>
          <w:szCs w:val="22"/>
        </w:rPr>
        <w:t>/της ΕΔΠ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ή</w:t>
      </w:r>
    </w:p>
    <w:p w14:paraId="4D12D844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p w14:paraId="66FF95F2" w14:textId="2FA5F1FE" w:rsidR="00DE46ED" w:rsidRDefault="00576ABD">
      <w:pPr>
        <w:rPr>
          <w:sz w:val="22"/>
          <w:szCs w:val="22"/>
        </w:rPr>
      </w:pPr>
      <w:r>
        <w:rPr>
          <w:b/>
          <w:sz w:val="22"/>
          <w:szCs w:val="22"/>
        </w:rPr>
        <w:t>Ο ΔΙΕΥΘΥΝΤΗΣ</w:t>
      </w:r>
      <w:r w:rsidR="008814F9">
        <w:rPr>
          <w:b/>
          <w:sz w:val="22"/>
          <w:szCs w:val="22"/>
        </w:rPr>
        <w:t>/ΣΥΝΤΟΝΙΣΤΗΣ</w:t>
      </w:r>
      <w:r>
        <w:rPr>
          <w:b/>
          <w:sz w:val="22"/>
          <w:szCs w:val="22"/>
        </w:rPr>
        <w:t xml:space="preserve">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76285EAB" w14:textId="77777777" w:rsidR="00DE46ED" w:rsidRDefault="00DE46ED">
      <w:pPr>
        <w:pStyle w:val="a8"/>
        <w:rPr>
          <w:sz w:val="22"/>
          <w:szCs w:val="22"/>
        </w:rPr>
      </w:pPr>
    </w:p>
    <w:p w14:paraId="05C4CCB2" w14:textId="77777777" w:rsidR="00DE46ED" w:rsidRDefault="00DE46ED">
      <w:pPr>
        <w:pStyle w:val="a8"/>
        <w:rPr>
          <w:sz w:val="22"/>
          <w:szCs w:val="22"/>
        </w:rPr>
      </w:pPr>
    </w:p>
    <w:p w14:paraId="69ED84D4" w14:textId="77777777" w:rsidR="00DE46ED" w:rsidRDefault="00DE46ED">
      <w:pPr>
        <w:pStyle w:val="a8"/>
        <w:spacing w:before="6" w:after="0"/>
        <w:rPr>
          <w:sz w:val="22"/>
          <w:szCs w:val="22"/>
        </w:rPr>
      </w:pPr>
    </w:p>
    <w:p w14:paraId="580DB3BF" w14:textId="37305773" w:rsidR="00DE46ED" w:rsidRDefault="00576AB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73EAF311" w14:textId="77777777" w:rsidR="007E4C73" w:rsidRDefault="007E4C73">
      <w:pPr>
        <w:suppressAutoHyphens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br w:type="page"/>
      </w:r>
    </w:p>
    <w:p w14:paraId="13C3ED4E" w14:textId="385525D6" w:rsidR="000218F0" w:rsidRPr="005C7363" w:rsidRDefault="000218F0" w:rsidP="000218F0">
      <w:pPr>
        <w:spacing w:before="1"/>
        <w:rPr>
          <w:b/>
          <w:bCs/>
          <w:iCs/>
          <w:sz w:val="28"/>
          <w:szCs w:val="28"/>
        </w:rPr>
      </w:pPr>
      <w:bookmarkStart w:id="2" w:name="_Hlk102985859"/>
      <w:bookmarkStart w:id="3" w:name="_Hlk102653414"/>
      <w:bookmarkEnd w:id="1"/>
      <w:r w:rsidRPr="005C7363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  <w:r w:rsidR="00F41990">
        <w:rPr>
          <w:b/>
          <w:bCs/>
          <w:iCs/>
          <w:sz w:val="28"/>
          <w:szCs w:val="28"/>
        </w:rPr>
        <w:t>/ΕΥΕ ΠΑΑ</w:t>
      </w:r>
    </w:p>
    <w:p w14:paraId="15CA04BB" w14:textId="3C426699" w:rsidR="000218F0" w:rsidRDefault="000218F0" w:rsidP="000218F0">
      <w:pPr>
        <w:spacing w:before="1"/>
        <w:rPr>
          <w:iCs/>
          <w:sz w:val="22"/>
          <w:szCs w:val="22"/>
        </w:rPr>
      </w:pPr>
    </w:p>
    <w:p w14:paraId="6336DD36" w14:textId="68EBF427" w:rsidR="00346F13" w:rsidRPr="00346F13" w:rsidRDefault="00346F13" w:rsidP="00346F13">
      <w:pPr>
        <w:spacing w:before="1"/>
        <w:ind w:left="4963" w:hanging="4693"/>
        <w:rPr>
          <w:iCs/>
          <w:sz w:val="22"/>
          <w:szCs w:val="22"/>
          <w:u w:val="single"/>
        </w:rPr>
      </w:pPr>
      <w:r>
        <w:rPr>
          <w:iCs/>
          <w:sz w:val="22"/>
          <w:szCs w:val="22"/>
        </w:rPr>
        <w:t xml:space="preserve">                                                                               </w:t>
      </w:r>
      <w:r w:rsidRPr="00346F13">
        <w:rPr>
          <w:iCs/>
          <w:sz w:val="22"/>
          <w:szCs w:val="22"/>
          <w:u w:val="single"/>
        </w:rPr>
        <w:t>Για τον επανέλεγχο</w:t>
      </w:r>
    </w:p>
    <w:p w14:paraId="5A66CD67" w14:textId="733DE191" w:rsidR="00610251" w:rsidRDefault="00346F13" w:rsidP="00346F13">
      <w:pPr>
        <w:tabs>
          <w:tab w:val="left" w:pos="391"/>
        </w:tabs>
        <w:spacing w:before="1"/>
        <w:rPr>
          <w:iCs/>
          <w:sz w:val="22"/>
          <w:szCs w:val="22"/>
        </w:rPr>
      </w:pPr>
      <w:r>
        <w:rPr>
          <w:iCs/>
          <w:sz w:val="22"/>
          <w:szCs w:val="22"/>
        </w:rPr>
        <w:tab/>
        <w:t>Ημερομηνία: ……………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</w:t>
      </w:r>
      <w:r w:rsidR="00515283">
        <w:rPr>
          <w:iCs/>
          <w:sz w:val="22"/>
          <w:szCs w:val="22"/>
        </w:rPr>
        <w:t>Ημερομηνία: …………………</w:t>
      </w:r>
    </w:p>
    <w:p w14:paraId="27F149AA" w14:textId="3C80417F" w:rsidR="00FC3331" w:rsidRDefault="00515283" w:rsidP="000218F0">
      <w:pPr>
        <w:spacing w:before="1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 xml:space="preserve">      </w:t>
      </w:r>
    </w:p>
    <w:p w14:paraId="0765E768" w14:textId="77777777" w:rsidR="00346F13" w:rsidRPr="00515283" w:rsidRDefault="00346F13" w:rsidP="000218F0">
      <w:pPr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7E4C73" w14:paraId="66081A57" w14:textId="77777777" w:rsidTr="005B358E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519F985C" w14:textId="77777777" w:rsidR="007E4C73" w:rsidRDefault="007E4C73" w:rsidP="005B358E">
            <w:pPr>
              <w:pStyle w:val="TableParagraph"/>
              <w:ind w:left="2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Ο/ΟΙ ΕΛΕΓΚΤΗΣ/-ΕΣ</w:t>
            </w:r>
          </w:p>
          <w:p w14:paraId="72A4EDD7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3C454AF0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4958C083" w14:textId="77777777" w:rsidR="007E4C73" w:rsidRDefault="007E4C73" w:rsidP="005B358E">
            <w:pPr>
              <w:pStyle w:val="TableParagraph"/>
              <w:spacing w:before="3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  <w:p w14:paraId="6CDE4DEF" w14:textId="77777777" w:rsidR="007E4C73" w:rsidRDefault="007E4C73" w:rsidP="005B358E">
            <w:pPr>
              <w:pStyle w:val="TableParagraph"/>
              <w:ind w:left="200"/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2760BCB1" w14:textId="393FD687" w:rsidR="007E4C73" w:rsidRDefault="007E4C73" w:rsidP="005B358E">
            <w:pPr>
              <w:pStyle w:val="TableParagraph"/>
              <w:ind w:left="9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  <w:r w:rsidR="00B81ACC">
              <w:rPr>
                <w:b/>
                <w:sz w:val="22"/>
                <w:szCs w:val="22"/>
              </w:rPr>
              <w:t>/της ΕΥΕ ΠΑΑ</w:t>
            </w:r>
          </w:p>
          <w:p w14:paraId="4533974F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674096B3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33E24B89" w14:textId="77777777" w:rsidR="007E4C73" w:rsidRDefault="007E4C73" w:rsidP="005B358E">
            <w:pPr>
              <w:pStyle w:val="TableParagraph"/>
              <w:rPr>
                <w:sz w:val="22"/>
                <w:szCs w:val="22"/>
              </w:rPr>
            </w:pPr>
          </w:p>
          <w:p w14:paraId="0B789FF0" w14:textId="77777777" w:rsidR="007E4C73" w:rsidRDefault="007E4C73" w:rsidP="005B358E">
            <w:pPr>
              <w:pStyle w:val="TableParagraph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</w:t>
            </w:r>
          </w:p>
          <w:p w14:paraId="2D9C7382" w14:textId="77777777" w:rsidR="007E4C73" w:rsidRDefault="007E4C73" w:rsidP="005B358E">
            <w:pPr>
              <w:pStyle w:val="TableParagraph"/>
              <w:spacing w:before="1"/>
              <w:ind w:left="920"/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  <w:bookmarkEnd w:id="2"/>
    </w:tbl>
    <w:p w14:paraId="5FE76CD2" w14:textId="77777777" w:rsidR="007E4C73" w:rsidRDefault="007E4C73" w:rsidP="007E4C73">
      <w:pPr>
        <w:pStyle w:val="a8"/>
        <w:rPr>
          <w:sz w:val="22"/>
          <w:szCs w:val="22"/>
        </w:rPr>
      </w:pPr>
    </w:p>
    <w:p w14:paraId="4C469FBC" w14:textId="77777777" w:rsidR="007E4C73" w:rsidRDefault="007E4C73" w:rsidP="007E4C73">
      <w:pPr>
        <w:pStyle w:val="a8"/>
        <w:rPr>
          <w:sz w:val="22"/>
          <w:szCs w:val="22"/>
        </w:rPr>
      </w:pPr>
    </w:p>
    <w:p w14:paraId="4C6ADB45" w14:textId="77777777" w:rsidR="007E4C73" w:rsidRDefault="007E4C73" w:rsidP="007E4C73">
      <w:pPr>
        <w:pStyle w:val="a8"/>
        <w:rPr>
          <w:sz w:val="22"/>
          <w:szCs w:val="22"/>
        </w:rPr>
      </w:pPr>
    </w:p>
    <w:p w14:paraId="3A6AB617" w14:textId="77777777" w:rsidR="007E4C73" w:rsidRDefault="007E4C73" w:rsidP="007E4C73">
      <w:pPr>
        <w:pStyle w:val="a8"/>
        <w:rPr>
          <w:sz w:val="22"/>
          <w:szCs w:val="22"/>
        </w:rPr>
      </w:pPr>
    </w:p>
    <w:p w14:paraId="2AD869E5" w14:textId="77777777" w:rsidR="007E4C73" w:rsidRDefault="007E4C73" w:rsidP="007E4C73">
      <w:pPr>
        <w:pStyle w:val="a8"/>
        <w:rPr>
          <w:sz w:val="22"/>
          <w:szCs w:val="22"/>
        </w:rPr>
      </w:pPr>
    </w:p>
    <w:p w14:paraId="4B63525A" w14:textId="77777777" w:rsidR="007E4C73" w:rsidRDefault="007E4C73" w:rsidP="007E4C73">
      <w:pPr>
        <w:pStyle w:val="a8"/>
        <w:rPr>
          <w:sz w:val="22"/>
          <w:szCs w:val="22"/>
        </w:rPr>
      </w:pPr>
    </w:p>
    <w:p w14:paraId="3C5B3092" w14:textId="77777777" w:rsidR="007E4C73" w:rsidRDefault="007E4C73" w:rsidP="007E4C73">
      <w:pPr>
        <w:pStyle w:val="a8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7E4C73" w14:paraId="3415F1AB" w14:textId="77777777" w:rsidTr="005B358E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631DC5" w14:textId="77777777" w:rsidR="007E4C73" w:rsidRDefault="007E4C73" w:rsidP="005B358E">
            <w:pPr>
              <w:pStyle w:val="TableParagraph"/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2279C20B" w14:textId="77777777" w:rsidR="007E4C73" w:rsidRDefault="007E4C73" w:rsidP="005B358E">
            <w:pPr>
              <w:pStyle w:val="TableParagraph"/>
              <w:spacing w:before="175"/>
              <w:ind w:left="2505" w:right="2506"/>
              <w:jc w:val="center"/>
            </w:pPr>
            <w:r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7E4C73" w14:paraId="0B16EB53" w14:textId="77777777" w:rsidTr="005B358E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E50683" w14:textId="77777777" w:rsidR="007E4C73" w:rsidRDefault="007E4C73" w:rsidP="005B358E">
            <w:pPr>
              <w:pStyle w:val="TableParagraph"/>
              <w:spacing w:before="119"/>
              <w:ind w:left="700"/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379DD1" w14:textId="77777777" w:rsidR="007E4C73" w:rsidRDefault="007E4C73" w:rsidP="005B358E">
            <w:pPr>
              <w:pStyle w:val="TableParagraph"/>
              <w:spacing w:before="119"/>
              <w:ind w:left="455"/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AE26AE" w14:textId="77777777" w:rsidR="007E4C73" w:rsidRDefault="007E4C73" w:rsidP="005B358E">
            <w:pPr>
              <w:pStyle w:val="TableParagraph"/>
              <w:spacing w:before="119"/>
              <w:ind w:left="379"/>
            </w:pPr>
            <w:r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0EAD30" w14:textId="77777777" w:rsidR="007E4C73" w:rsidRDefault="007E4C73" w:rsidP="005B358E">
            <w:pPr>
              <w:pStyle w:val="TableParagraph"/>
              <w:spacing w:before="119"/>
              <w:ind w:left="655"/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7E4C73" w14:paraId="35FFFFF1" w14:textId="77777777" w:rsidTr="005B358E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4E7D50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2A1558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819C0D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4C525A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7E4C73" w14:paraId="53B8FF89" w14:textId="77777777" w:rsidTr="005B358E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0A91B3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844F00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D79E13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D80809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</w:tr>
      <w:tr w:rsidR="007E4C73" w14:paraId="33F3BA1F" w14:textId="77777777" w:rsidTr="005B358E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30026F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DA4A17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59589C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A8FCB5" w14:textId="77777777" w:rsidR="007E4C73" w:rsidRDefault="007E4C73" w:rsidP="005B358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837FD9F" w14:textId="77777777" w:rsidR="007E4C73" w:rsidRDefault="007E4C73" w:rsidP="007E4C73">
      <w:pPr>
        <w:pStyle w:val="a8"/>
        <w:spacing w:before="8" w:after="0"/>
      </w:pPr>
    </w:p>
    <w:p w14:paraId="070985BF" w14:textId="77777777" w:rsidR="007E4C73" w:rsidRDefault="007E4C73" w:rsidP="007E4C73">
      <w:pPr>
        <w:pStyle w:val="a8"/>
        <w:spacing w:before="8" w:after="0"/>
      </w:pPr>
    </w:p>
    <w:p w14:paraId="135CA0B8" w14:textId="77777777" w:rsidR="007E4C73" w:rsidRDefault="007E4C73" w:rsidP="007E4C73">
      <w:pPr>
        <w:pStyle w:val="a8"/>
        <w:spacing w:before="8" w:after="0"/>
      </w:pPr>
    </w:p>
    <w:p w14:paraId="242583AB" w14:textId="014D8264" w:rsidR="007E4C73" w:rsidRDefault="007E4C73">
      <w:pPr>
        <w:suppressAutoHyphens w:val="0"/>
        <w:rPr>
          <w:iCs/>
          <w:sz w:val="22"/>
          <w:szCs w:val="22"/>
        </w:rPr>
      </w:pPr>
      <w:r>
        <w:rPr>
          <w:iCs/>
          <w:sz w:val="22"/>
          <w:szCs w:val="22"/>
        </w:rPr>
        <w:br w:type="page"/>
      </w:r>
      <w:bookmarkEnd w:id="3"/>
    </w:p>
    <w:p w14:paraId="20B59475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tbl>
      <w:tblPr>
        <w:tblW w:w="9732" w:type="dxa"/>
        <w:tblInd w:w="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531119B7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2391B0A5" w14:textId="77777777" w:rsidR="00DE46ED" w:rsidRDefault="00576ABD">
            <w:pPr>
              <w:pStyle w:val="ac"/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2732631D" w14:textId="77777777" w:rsidR="00DE46ED" w:rsidRDefault="00576ABD">
            <w:pPr>
              <w:pStyle w:val="ac"/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52145493" w14:textId="77777777" w:rsidR="00DE46ED" w:rsidRDefault="00DE46ED">
      <w:pPr>
        <w:ind w:left="108"/>
        <w:rPr>
          <w:spacing w:val="-49"/>
          <w:sz w:val="22"/>
          <w:szCs w:val="22"/>
        </w:rPr>
      </w:pPr>
    </w:p>
    <w:p w14:paraId="70FD7619" w14:textId="77777777" w:rsidR="00DE46ED" w:rsidRDefault="00DE46ED">
      <w:pPr>
        <w:pStyle w:val="a8"/>
        <w:rPr>
          <w:spacing w:val="-49"/>
          <w:sz w:val="22"/>
          <w:szCs w:val="22"/>
        </w:rPr>
      </w:pPr>
    </w:p>
    <w:tbl>
      <w:tblPr>
        <w:tblW w:w="9732" w:type="dxa"/>
        <w:tblInd w:w="1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5"/>
      </w:tblGrid>
      <w:tr w:rsidR="00DE46ED" w14:paraId="244F1C20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6A89019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  <w:p w14:paraId="4BACE207" w14:textId="77777777" w:rsidR="00DE46ED" w:rsidRDefault="00576ABD">
            <w:pPr>
              <w:pStyle w:val="a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Πινακίδα</w:t>
            </w:r>
          </w:p>
          <w:p w14:paraId="4268034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B539C3B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419D558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4BE8056C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1F24DC19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641C7915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35DF7D7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6F9CB72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7FEB42D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152DB11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12AB084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</w:tc>
        <w:tc>
          <w:tcPr>
            <w:tcW w:w="4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6692AE3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  <w:p w14:paraId="4B9F2EEA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34D7A8CA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507328CB" w14:textId="77777777" w:rsidR="00DE46ED" w:rsidRDefault="00DE46ED">
            <w:pPr>
              <w:pStyle w:val="ad"/>
              <w:jc w:val="center"/>
              <w:rPr>
                <w:sz w:val="22"/>
                <w:szCs w:val="22"/>
              </w:rPr>
            </w:pPr>
          </w:p>
          <w:p w14:paraId="6CF0E4A9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70811D54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</w:tc>
      </w:tr>
      <w:tr w:rsidR="00DE46ED" w14:paraId="4120B483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9F6ADCD" w14:textId="77777777" w:rsidR="00DE46ED" w:rsidRDefault="00DE46ED">
            <w:pPr>
              <w:pStyle w:val="ad"/>
              <w:snapToGrid w:val="0"/>
              <w:jc w:val="right"/>
              <w:rPr>
                <w:sz w:val="22"/>
                <w:szCs w:val="22"/>
              </w:rPr>
            </w:pPr>
          </w:p>
          <w:p w14:paraId="5776517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11FFA59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2D42A6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506BBE35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506CDCC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B5EC33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D73F7A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64F0F0C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0A51C8C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E913763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406C5C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2DE4407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</w:tc>
        <w:tc>
          <w:tcPr>
            <w:tcW w:w="4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3E48721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</w:tc>
      </w:tr>
    </w:tbl>
    <w:p w14:paraId="4B51AEC7" w14:textId="77777777" w:rsidR="00DE46ED" w:rsidRDefault="00DE46ED">
      <w:pPr>
        <w:pStyle w:val="a8"/>
        <w:spacing w:before="11" w:after="0"/>
      </w:pPr>
    </w:p>
    <w:p w14:paraId="17AAD420" w14:textId="77777777" w:rsidR="00DE46ED" w:rsidRDefault="00DE46ED">
      <w:pPr>
        <w:pStyle w:val="a8"/>
        <w:spacing w:before="11" w:after="0"/>
      </w:pPr>
    </w:p>
    <w:p w14:paraId="0F987C36" w14:textId="77777777" w:rsidR="00DE46ED" w:rsidRDefault="00DE46ED">
      <w:pPr>
        <w:pStyle w:val="a8"/>
        <w:spacing w:before="11" w:after="0"/>
        <w:rPr>
          <w:sz w:val="22"/>
          <w:szCs w:val="22"/>
        </w:rPr>
      </w:pPr>
    </w:p>
    <w:p w14:paraId="67E1DA03" w14:textId="77777777" w:rsidR="00DE46ED" w:rsidRDefault="00DE46ED">
      <w:pPr>
        <w:pStyle w:val="a8"/>
        <w:spacing w:before="11" w:after="0"/>
        <w:rPr>
          <w:sz w:val="22"/>
          <w:szCs w:val="22"/>
        </w:rPr>
      </w:pPr>
    </w:p>
    <w:p w14:paraId="5E75A058" w14:textId="4721B2B0" w:rsidR="00DE46ED" w:rsidRDefault="002E11C2">
      <w:pPr>
        <w:pStyle w:val="a8"/>
        <w:spacing w:before="11" w:after="0"/>
        <w:rPr>
          <w:sz w:val="22"/>
          <w:szCs w:val="22"/>
        </w:rPr>
      </w:pPr>
      <w:r>
        <w:rPr>
          <w:sz w:val="22"/>
          <w:szCs w:val="22"/>
        </w:rPr>
        <w:t xml:space="preserve">Ενσωματώνονται οι Πίνακες 1,2, </w:t>
      </w:r>
      <w:r w:rsidR="00576ABD">
        <w:rPr>
          <w:sz w:val="22"/>
          <w:szCs w:val="22"/>
        </w:rPr>
        <w:t>3</w:t>
      </w:r>
    </w:p>
    <w:p w14:paraId="2A14AEA0" w14:textId="56F0606F" w:rsidR="002E11C2" w:rsidRDefault="002E11C2">
      <w:pPr>
        <w:pStyle w:val="a8"/>
        <w:spacing w:before="11" w:after="0"/>
      </w:pPr>
      <w:r>
        <w:rPr>
          <w:sz w:val="22"/>
          <w:szCs w:val="22"/>
        </w:rPr>
        <w:t>Οι πίνακες 1, 2 δεν απαιτούνται για κατασκευαστικό έργο</w:t>
      </w:r>
    </w:p>
    <w:sectPr w:rsidR="002E11C2">
      <w:headerReference w:type="default" r:id="rId8"/>
      <w:footerReference w:type="default" r:id="rId9"/>
      <w:pgSz w:w="11906" w:h="16838"/>
      <w:pgMar w:top="1091" w:right="1134" w:bottom="624" w:left="1134" w:header="680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CFAF" w14:textId="77777777" w:rsidR="00462373" w:rsidRDefault="00576ABD">
      <w:r>
        <w:separator/>
      </w:r>
    </w:p>
  </w:endnote>
  <w:endnote w:type="continuationSeparator" w:id="0">
    <w:p w14:paraId="2454B687" w14:textId="77777777" w:rsidR="00462373" w:rsidRDefault="0057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Cambria"/>
    <w:charset w:val="A1"/>
    <w:family w:val="roman"/>
    <w:pitch w:val="variable"/>
    <w:sig w:usb0="E0000AFF" w:usb1="500078FF" w:usb2="00000021" w:usb3="00000000" w:csb0="000001BF" w:csb1="00000000"/>
  </w:font>
  <w:font w:name="Mangal;Courier New">
    <w:panose1 w:val="00000000000000000000"/>
    <w:charset w:val="00"/>
    <w:family w:val="roman"/>
    <w:notTrueType/>
    <w:pitch w:val="default"/>
  </w:font>
  <w:font w:name="StarSymbol">
    <w:altName w:val="Calibri"/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E167" w14:textId="77777777" w:rsidR="00DE46ED" w:rsidRDefault="00576ABD">
    <w:pPr>
      <w:pStyle w:val="11"/>
      <w:jc w:val="right"/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11</w:t>
    </w:r>
    <w:r>
      <w:fldChar w:fldCharType="end"/>
    </w:r>
  </w:p>
  <w:p w14:paraId="3183D21E" w14:textId="77777777" w:rsidR="00DE46ED" w:rsidRDefault="00576ABD">
    <w:pPr>
      <w:pStyle w:val="11"/>
      <w:jc w:val="center"/>
    </w:pPr>
    <w:r>
      <w:rPr>
        <w:noProof/>
      </w:rPr>
      <w:drawing>
        <wp:inline distT="0" distB="0" distL="0" distR="0" wp14:anchorId="4CE22EE8" wp14:editId="3368D501">
          <wp:extent cx="3257550" cy="512466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93721" cy="51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4874" w14:textId="77777777" w:rsidR="00462373" w:rsidRDefault="00576ABD">
      <w:r>
        <w:separator/>
      </w:r>
    </w:p>
  </w:footnote>
  <w:footnote w:type="continuationSeparator" w:id="0">
    <w:p w14:paraId="7EC060AE" w14:textId="77777777" w:rsidR="00462373" w:rsidRDefault="0057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B24A" w14:textId="79256991" w:rsidR="00DE46ED" w:rsidRPr="00FD0EA6" w:rsidRDefault="00576ABD">
    <w:pPr>
      <w:pStyle w:val="10"/>
      <w:rPr>
        <w:sz w:val="14"/>
        <w:szCs w:val="14"/>
      </w:rPr>
    </w:pPr>
    <w:r>
      <w:rPr>
        <w:sz w:val="14"/>
        <w:szCs w:val="14"/>
      </w:rPr>
      <w:t xml:space="preserve">ΕΚΔΟΣΗ </w:t>
    </w:r>
    <w:r w:rsidR="001F776C">
      <w:rPr>
        <w:sz w:val="14"/>
        <w:szCs w:val="14"/>
      </w:rPr>
      <w:t xml:space="preserve">02 </w:t>
    </w:r>
    <w:r>
      <w:rPr>
        <w:sz w:val="14"/>
        <w:szCs w:val="14"/>
      </w:rPr>
      <w:t xml:space="preserve">ΕΝΤΥΠΟ </w:t>
    </w:r>
    <w:r w:rsidR="002F75A0" w:rsidRPr="002F75A0">
      <w:rPr>
        <w:rFonts w:hint="cs"/>
        <w:sz w:val="14"/>
        <w:szCs w:val="14"/>
      </w:rPr>
      <w:t>Π</w:t>
    </w:r>
    <w:r w:rsidR="002F75A0" w:rsidRPr="002F75A0">
      <w:rPr>
        <w:sz w:val="14"/>
        <w:szCs w:val="14"/>
      </w:rPr>
      <w:t>_</w:t>
    </w:r>
    <w:r w:rsidR="00D91831">
      <w:rPr>
        <w:sz w:val="14"/>
        <w:szCs w:val="14"/>
      </w:rPr>
      <w:t>2.1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ΠΡΑΚΤΙΚΟ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ΔΙΟΙΚ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ΕΛΕΓΧΟΥ</w:t>
    </w:r>
    <w:r w:rsidR="00D67ACD" w:rsidRPr="005C7363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ΑΙΤΗΣΗΣ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ΠΛΗΡΩΜΗΣ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ΔΙΚΑΙΟΥΧΟΥ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ΔΧ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" w15:restartNumberingAfterBreak="0">
    <w:nsid w:val="05D727F5"/>
    <w:multiLevelType w:val="multilevel"/>
    <w:tmpl w:val="31B8CD0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4" w15:restartNumberingAfterBreak="0">
    <w:nsid w:val="07BA2856"/>
    <w:multiLevelType w:val="multilevel"/>
    <w:tmpl w:val="E06E79E8"/>
    <w:lvl w:ilvl="0">
      <w:start w:val="1"/>
      <w:numFmt w:val="decimal"/>
      <w:lvlText w:val="%1."/>
      <w:lvlJc w:val="left"/>
      <w:pPr>
        <w:tabs>
          <w:tab w:val="num" w:pos="567"/>
        </w:tabs>
        <w:ind w:left="964" w:hanging="397"/>
      </w:pPr>
      <w:rPr>
        <w:rFonts w:ascii="Liberation Serif" w:hAnsi="Liberation Serif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190"/>
        </w:tabs>
        <w:ind w:left="119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190"/>
        </w:tabs>
        <w:ind w:left="1190" w:hanging="623"/>
      </w:pPr>
      <w:rPr>
        <w:rFonts w:hint="default"/>
      </w:rPr>
    </w:lvl>
  </w:abstractNum>
  <w:abstractNum w:abstractNumId="5" w15:restartNumberingAfterBreak="0">
    <w:nsid w:val="08FE1AAB"/>
    <w:multiLevelType w:val="multilevel"/>
    <w:tmpl w:val="A30CB4A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6" w15:restartNumberingAfterBreak="0">
    <w:nsid w:val="0AAC1FBE"/>
    <w:multiLevelType w:val="multilevel"/>
    <w:tmpl w:val="07606C5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AF935C3"/>
    <w:multiLevelType w:val="multilevel"/>
    <w:tmpl w:val="BE8C81C8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BDA5F92"/>
    <w:multiLevelType w:val="multilevel"/>
    <w:tmpl w:val="74B84A1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9" w15:restartNumberingAfterBreak="0">
    <w:nsid w:val="0ECD10AA"/>
    <w:multiLevelType w:val="multilevel"/>
    <w:tmpl w:val="FD04172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0" w15:restartNumberingAfterBreak="0">
    <w:nsid w:val="14BB738D"/>
    <w:multiLevelType w:val="multilevel"/>
    <w:tmpl w:val="615A561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</w:abstractNum>
  <w:abstractNum w:abstractNumId="11" w15:restartNumberingAfterBreak="0">
    <w:nsid w:val="14C7540F"/>
    <w:multiLevelType w:val="multilevel"/>
    <w:tmpl w:val="672A50A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Liberation Serif" w:hAnsi="Liberation Serif" w:hint="default"/>
        <w:b w:val="0"/>
        <w:i w:val="0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12" w15:restartNumberingAfterBreak="0">
    <w:nsid w:val="14D42A84"/>
    <w:multiLevelType w:val="multilevel"/>
    <w:tmpl w:val="BBC4EBF8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156D2388"/>
    <w:multiLevelType w:val="multilevel"/>
    <w:tmpl w:val="4F20EC34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15714C15"/>
    <w:multiLevelType w:val="multilevel"/>
    <w:tmpl w:val="FCC0FEF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72D59F4"/>
    <w:multiLevelType w:val="multilevel"/>
    <w:tmpl w:val="4D869E6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</w:abstractNum>
  <w:abstractNum w:abstractNumId="16" w15:restartNumberingAfterBreak="0">
    <w:nsid w:val="1AB0141A"/>
    <w:multiLevelType w:val="multilevel"/>
    <w:tmpl w:val="D056123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F643A7"/>
    <w:multiLevelType w:val="multilevel"/>
    <w:tmpl w:val="48B4711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8" w15:restartNumberingAfterBreak="0">
    <w:nsid w:val="23F93C65"/>
    <w:multiLevelType w:val="multilevel"/>
    <w:tmpl w:val="3B801056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6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9" w15:restartNumberingAfterBreak="0">
    <w:nsid w:val="252F4120"/>
    <w:multiLevelType w:val="multilevel"/>
    <w:tmpl w:val="903250B0"/>
    <w:lvl w:ilvl="0">
      <w:start w:val="1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683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20" w15:restartNumberingAfterBreak="0">
    <w:nsid w:val="2AF82857"/>
    <w:multiLevelType w:val="multilevel"/>
    <w:tmpl w:val="88C6B658"/>
    <w:lvl w:ilvl="0">
      <w:start w:val="2"/>
      <w:numFmt w:val="decimal"/>
      <w:lvlText w:val="%1."/>
      <w:lvlJc w:val="left"/>
      <w:pPr>
        <w:tabs>
          <w:tab w:val="num" w:pos="794"/>
        </w:tabs>
        <w:ind w:left="1191" w:hanging="397"/>
      </w:pPr>
    </w:lvl>
    <w:lvl w:ilvl="1">
      <w:start w:val="2"/>
      <w:numFmt w:val="decimal"/>
      <w:lvlText w:val="%2."/>
      <w:lvlJc w:val="left"/>
      <w:pPr>
        <w:tabs>
          <w:tab w:val="num" w:pos="1191"/>
        </w:tabs>
        <w:ind w:left="1191" w:hanging="397"/>
      </w:pPr>
    </w:lvl>
    <w:lvl w:ilvl="2">
      <w:start w:val="2"/>
      <w:numFmt w:val="decimal"/>
      <w:lvlText w:val="%3."/>
      <w:lvlJc w:val="left"/>
      <w:pPr>
        <w:tabs>
          <w:tab w:val="num" w:pos="1191"/>
        </w:tabs>
        <w:ind w:left="1191" w:hanging="397"/>
      </w:pPr>
    </w:lvl>
    <w:lvl w:ilvl="3">
      <w:start w:val="2"/>
      <w:numFmt w:val="decimal"/>
      <w:lvlText w:val="%4."/>
      <w:lvlJc w:val="left"/>
      <w:pPr>
        <w:tabs>
          <w:tab w:val="num" w:pos="1191"/>
        </w:tabs>
        <w:ind w:left="1191" w:hanging="397"/>
      </w:pPr>
    </w:lvl>
    <w:lvl w:ilvl="4">
      <w:start w:val="2"/>
      <w:numFmt w:val="decimal"/>
      <w:lvlText w:val="%5."/>
      <w:lvlJc w:val="left"/>
      <w:pPr>
        <w:tabs>
          <w:tab w:val="num" w:pos="1191"/>
        </w:tabs>
        <w:ind w:left="1191" w:hanging="397"/>
      </w:pPr>
    </w:lvl>
    <w:lvl w:ilvl="5">
      <w:start w:val="2"/>
      <w:numFmt w:val="decimal"/>
      <w:lvlText w:val="%6."/>
      <w:lvlJc w:val="left"/>
      <w:pPr>
        <w:tabs>
          <w:tab w:val="num" w:pos="1191"/>
        </w:tabs>
        <w:ind w:left="1191" w:hanging="397"/>
      </w:pPr>
    </w:lvl>
    <w:lvl w:ilvl="6">
      <w:start w:val="2"/>
      <w:numFmt w:val="decimal"/>
      <w:lvlText w:val="%7."/>
      <w:lvlJc w:val="left"/>
      <w:pPr>
        <w:tabs>
          <w:tab w:val="num" w:pos="1191"/>
        </w:tabs>
        <w:ind w:left="1191" w:hanging="397"/>
      </w:pPr>
    </w:lvl>
    <w:lvl w:ilvl="7">
      <w:start w:val="2"/>
      <w:numFmt w:val="decimal"/>
      <w:lvlText w:val="%8."/>
      <w:lvlJc w:val="left"/>
      <w:pPr>
        <w:tabs>
          <w:tab w:val="num" w:pos="1191"/>
        </w:tabs>
        <w:ind w:left="1191" w:hanging="397"/>
      </w:pPr>
    </w:lvl>
    <w:lvl w:ilvl="8">
      <w:start w:val="2"/>
      <w:numFmt w:val="decimal"/>
      <w:lvlText w:val="%9."/>
      <w:lvlJc w:val="left"/>
      <w:pPr>
        <w:tabs>
          <w:tab w:val="num" w:pos="1191"/>
        </w:tabs>
        <w:ind w:left="1191" w:hanging="397"/>
      </w:pPr>
    </w:lvl>
  </w:abstractNum>
  <w:abstractNum w:abstractNumId="21" w15:restartNumberingAfterBreak="0">
    <w:nsid w:val="2C6B358B"/>
    <w:multiLevelType w:val="multilevel"/>
    <w:tmpl w:val="B30C608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2" w15:restartNumberingAfterBreak="0">
    <w:nsid w:val="2C7378F3"/>
    <w:multiLevelType w:val="multilevel"/>
    <w:tmpl w:val="95E8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EB20F21"/>
    <w:multiLevelType w:val="multilevel"/>
    <w:tmpl w:val="3DA8BE3C"/>
    <w:lvl w:ilvl="0">
      <w:start w:val="1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12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12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12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12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12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12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12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12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24" w15:restartNumberingAfterBreak="0">
    <w:nsid w:val="2F586C89"/>
    <w:multiLevelType w:val="multilevel"/>
    <w:tmpl w:val="262AA2D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25" w15:restartNumberingAfterBreak="0">
    <w:nsid w:val="322502FD"/>
    <w:multiLevelType w:val="multilevel"/>
    <w:tmpl w:val="8AC89E0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6" w15:restartNumberingAfterBreak="0">
    <w:nsid w:val="323858B6"/>
    <w:multiLevelType w:val="multilevel"/>
    <w:tmpl w:val="B7CA3696"/>
    <w:lvl w:ilvl="0">
      <w:start w:val="20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cs="OpenSymbol;Arial Unicode M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45"/>
        </w:tabs>
        <w:ind w:left="15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905"/>
        </w:tabs>
        <w:ind w:left="190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65"/>
        </w:tabs>
        <w:ind w:left="226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5"/>
        </w:tabs>
        <w:ind w:left="262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85"/>
        </w:tabs>
        <w:ind w:left="298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45"/>
        </w:tabs>
        <w:ind w:left="3345" w:hanging="360"/>
      </w:pPr>
      <w:rPr>
        <w:rFonts w:hint="default"/>
      </w:rPr>
    </w:lvl>
  </w:abstractNum>
  <w:abstractNum w:abstractNumId="27" w15:restartNumberingAfterBreak="0">
    <w:nsid w:val="3275642E"/>
    <w:multiLevelType w:val="multilevel"/>
    <w:tmpl w:val="2EC24814"/>
    <w:lvl w:ilvl="0">
      <w:start w:val="2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8" w15:restartNumberingAfterBreak="0">
    <w:nsid w:val="333237AB"/>
    <w:multiLevelType w:val="multilevel"/>
    <w:tmpl w:val="919EE8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9" w15:restartNumberingAfterBreak="0">
    <w:nsid w:val="35CB7635"/>
    <w:multiLevelType w:val="multilevel"/>
    <w:tmpl w:val="3DF8D17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30" w15:restartNumberingAfterBreak="0">
    <w:nsid w:val="38460F7F"/>
    <w:multiLevelType w:val="multilevel"/>
    <w:tmpl w:val="78F24A98"/>
    <w:lvl w:ilvl="0">
      <w:start w:val="25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31" w15:restartNumberingAfterBreak="0">
    <w:nsid w:val="3EC25512"/>
    <w:multiLevelType w:val="multilevel"/>
    <w:tmpl w:val="E6447B80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2" w15:restartNumberingAfterBreak="0">
    <w:nsid w:val="3F597DD1"/>
    <w:multiLevelType w:val="multilevel"/>
    <w:tmpl w:val="25F45D0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2917C38"/>
    <w:multiLevelType w:val="multilevel"/>
    <w:tmpl w:val="F1C6F294"/>
    <w:lvl w:ilvl="0">
      <w:start w:val="25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4" w15:restartNumberingAfterBreak="0">
    <w:nsid w:val="475F4935"/>
    <w:multiLevelType w:val="multilevel"/>
    <w:tmpl w:val="CC6E13B4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5" w15:restartNumberingAfterBreak="0">
    <w:nsid w:val="48052876"/>
    <w:multiLevelType w:val="multilevel"/>
    <w:tmpl w:val="DB805462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36" w15:restartNumberingAfterBreak="0">
    <w:nsid w:val="485D6215"/>
    <w:multiLevelType w:val="multilevel"/>
    <w:tmpl w:val="21507E7C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37" w15:restartNumberingAfterBreak="0">
    <w:nsid w:val="48D966BA"/>
    <w:multiLevelType w:val="multilevel"/>
    <w:tmpl w:val="908610F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38" w15:restartNumberingAfterBreak="0">
    <w:nsid w:val="4D00478E"/>
    <w:multiLevelType w:val="multilevel"/>
    <w:tmpl w:val="B15A6E74"/>
    <w:lvl w:ilvl="0">
      <w:start w:val="24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9" w15:restartNumberingAfterBreak="0">
    <w:nsid w:val="4E04309E"/>
    <w:multiLevelType w:val="multilevel"/>
    <w:tmpl w:val="C4EC3F9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510A2333"/>
    <w:multiLevelType w:val="multilevel"/>
    <w:tmpl w:val="4B9AB55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52D6301B"/>
    <w:multiLevelType w:val="multilevel"/>
    <w:tmpl w:val="9020A5CA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2" w15:restartNumberingAfterBreak="0">
    <w:nsid w:val="53511A33"/>
    <w:multiLevelType w:val="multilevel"/>
    <w:tmpl w:val="9F9832F8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43" w15:restartNumberingAfterBreak="0">
    <w:nsid w:val="53AF2E37"/>
    <w:multiLevelType w:val="hybridMultilevel"/>
    <w:tmpl w:val="5CA80F88"/>
    <w:lvl w:ilvl="0" w:tplc="7C6E16A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5EA702C4"/>
    <w:multiLevelType w:val="multilevel"/>
    <w:tmpl w:val="3154B2D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Liberation Serif" w:hAnsi="Liberation Serif" w:hint="default"/>
        <w:b w:val="0"/>
        <w:i w:val="0"/>
        <w:sz w:val="22"/>
        <w:szCs w:val="22"/>
        <w:lang w:val="el-GR"/>
      </w:rPr>
    </w:lvl>
    <w:lvl w:ilvl="1">
      <w:start w:val="15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46" w15:restartNumberingAfterBreak="0">
    <w:nsid w:val="5FC72BAE"/>
    <w:multiLevelType w:val="multilevel"/>
    <w:tmpl w:val="E83A8120"/>
    <w:lvl w:ilvl="0">
      <w:start w:val="10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47" w15:restartNumberingAfterBreak="0">
    <w:nsid w:val="5FCF5B5F"/>
    <w:multiLevelType w:val="multilevel"/>
    <w:tmpl w:val="06B0F936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OpenSymbol;Arial Unicode MS" w:hint="default"/>
      </w:rPr>
    </w:lvl>
  </w:abstractNum>
  <w:abstractNum w:abstractNumId="48" w15:restartNumberingAfterBreak="0">
    <w:nsid w:val="610E20B8"/>
    <w:multiLevelType w:val="multilevel"/>
    <w:tmpl w:val="3D58B0AE"/>
    <w:lvl w:ilvl="0">
      <w:start w:val="1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none"/>
      <w:suff w:val="nothing"/>
      <w:lvlText w:val="."/>
      <w:lvlJc w:val="left"/>
      <w:pPr>
        <w:ind w:left="683" w:hanging="360"/>
      </w:pPr>
      <w:rPr>
        <w:rFonts w:cs="OpenSymbol;Arial Unicode MS" w:hint="default"/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9" w15:restartNumberingAfterBreak="0">
    <w:nsid w:val="62A404DB"/>
    <w:multiLevelType w:val="multilevel"/>
    <w:tmpl w:val="ED9E638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Mangal;Courier New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50" w15:restartNumberingAfterBreak="0">
    <w:nsid w:val="64A551DC"/>
    <w:multiLevelType w:val="multilevel"/>
    <w:tmpl w:val="76EA511C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51" w15:restartNumberingAfterBreak="0">
    <w:nsid w:val="67074126"/>
    <w:multiLevelType w:val="multilevel"/>
    <w:tmpl w:val="04E637FA"/>
    <w:lvl w:ilvl="0">
      <w:start w:val="2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52" w15:restartNumberingAfterBreak="0">
    <w:nsid w:val="702748D5"/>
    <w:multiLevelType w:val="multilevel"/>
    <w:tmpl w:val="625846D8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4"/>
      <w:numFmt w:val="decimal"/>
      <w:lvlText w:val=" %1.%2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53" w15:restartNumberingAfterBreak="0">
    <w:nsid w:val="703D1CFB"/>
    <w:multiLevelType w:val="multilevel"/>
    <w:tmpl w:val="0B260D52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4" w15:restartNumberingAfterBreak="0">
    <w:nsid w:val="720C7414"/>
    <w:multiLevelType w:val="hybridMultilevel"/>
    <w:tmpl w:val="F1A291F0"/>
    <w:lvl w:ilvl="0" w:tplc="7C6E16A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295EA1"/>
    <w:multiLevelType w:val="multilevel"/>
    <w:tmpl w:val="2174D7A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56" w15:restartNumberingAfterBreak="0">
    <w:nsid w:val="75981063"/>
    <w:multiLevelType w:val="hybridMultilevel"/>
    <w:tmpl w:val="A2B0DA18"/>
    <w:lvl w:ilvl="0" w:tplc="73A4D95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885731"/>
    <w:multiLevelType w:val="hybridMultilevel"/>
    <w:tmpl w:val="B33EE4BE"/>
    <w:lvl w:ilvl="0" w:tplc="7C6E16A6">
      <w:start w:val="1"/>
      <w:numFmt w:val="decimal"/>
      <w:lvlText w:val="%1."/>
      <w:lvlJc w:val="left"/>
      <w:pPr>
        <w:ind w:left="1080" w:hanging="360"/>
      </w:pPr>
      <w:rPr>
        <w:rFonts w:ascii="Liberation Serif" w:hAnsi="Liberation Serif"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BD26DF6"/>
    <w:multiLevelType w:val="multilevel"/>
    <w:tmpl w:val="08CCDDBA"/>
    <w:lvl w:ilvl="0">
      <w:start w:val="2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 w:hint="default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0" w15:restartNumberingAfterBreak="0">
    <w:nsid w:val="7F245EC3"/>
    <w:multiLevelType w:val="multilevel"/>
    <w:tmpl w:val="7DC0BEE0"/>
    <w:lvl w:ilvl="0">
      <w:start w:val="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num w:numId="1" w16cid:durableId="804588171">
    <w:abstractNumId w:val="44"/>
  </w:num>
  <w:num w:numId="2" w16cid:durableId="2080859529">
    <w:abstractNumId w:val="59"/>
  </w:num>
  <w:num w:numId="3" w16cid:durableId="1605110214">
    <w:abstractNumId w:val="37"/>
  </w:num>
  <w:num w:numId="4" w16cid:durableId="1713729106">
    <w:abstractNumId w:val="11"/>
  </w:num>
  <w:num w:numId="5" w16cid:durableId="285042931">
    <w:abstractNumId w:val="45"/>
  </w:num>
  <w:num w:numId="6" w16cid:durableId="556473627">
    <w:abstractNumId w:val="18"/>
  </w:num>
  <w:num w:numId="7" w16cid:durableId="2020043616">
    <w:abstractNumId w:val="6"/>
  </w:num>
  <w:num w:numId="8" w16cid:durableId="1072771033">
    <w:abstractNumId w:val="12"/>
  </w:num>
  <w:num w:numId="9" w16cid:durableId="305549746">
    <w:abstractNumId w:val="26"/>
  </w:num>
  <w:num w:numId="10" w16cid:durableId="2074616861">
    <w:abstractNumId w:val="58"/>
  </w:num>
  <w:num w:numId="11" w16cid:durableId="985284809">
    <w:abstractNumId w:val="36"/>
  </w:num>
  <w:num w:numId="12" w16cid:durableId="1127898159">
    <w:abstractNumId w:val="60"/>
  </w:num>
  <w:num w:numId="13" w16cid:durableId="474834388">
    <w:abstractNumId w:val="52"/>
  </w:num>
  <w:num w:numId="14" w16cid:durableId="997801499">
    <w:abstractNumId w:val="19"/>
  </w:num>
  <w:num w:numId="15" w16cid:durableId="998003562">
    <w:abstractNumId w:val="4"/>
  </w:num>
  <w:num w:numId="16" w16cid:durableId="769085086">
    <w:abstractNumId w:val="16"/>
  </w:num>
  <w:num w:numId="17" w16cid:durableId="1480877820">
    <w:abstractNumId w:val="32"/>
  </w:num>
  <w:num w:numId="18" w16cid:durableId="1177421242">
    <w:abstractNumId w:val="21"/>
  </w:num>
  <w:num w:numId="19" w16cid:durableId="1362364544">
    <w:abstractNumId w:val="14"/>
  </w:num>
  <w:num w:numId="20" w16cid:durableId="2106532194">
    <w:abstractNumId w:val="13"/>
  </w:num>
  <w:num w:numId="21" w16cid:durableId="1626156842">
    <w:abstractNumId w:val="30"/>
  </w:num>
  <w:num w:numId="22" w16cid:durableId="285359286">
    <w:abstractNumId w:val="8"/>
  </w:num>
  <w:num w:numId="23" w16cid:durableId="672418437">
    <w:abstractNumId w:val="38"/>
  </w:num>
  <w:num w:numId="24" w16cid:durableId="640117744">
    <w:abstractNumId w:val="33"/>
  </w:num>
  <w:num w:numId="25" w16cid:durableId="2082946093">
    <w:abstractNumId w:val="35"/>
  </w:num>
  <w:num w:numId="26" w16cid:durableId="859704066">
    <w:abstractNumId w:val="7"/>
  </w:num>
  <w:num w:numId="27" w16cid:durableId="1340545004">
    <w:abstractNumId w:val="27"/>
  </w:num>
  <w:num w:numId="28" w16cid:durableId="1907954326">
    <w:abstractNumId w:val="22"/>
  </w:num>
  <w:num w:numId="29" w16cid:durableId="472219049">
    <w:abstractNumId w:val="46"/>
  </w:num>
  <w:num w:numId="30" w16cid:durableId="676348162">
    <w:abstractNumId w:val="23"/>
  </w:num>
  <w:num w:numId="31" w16cid:durableId="1051080104">
    <w:abstractNumId w:val="25"/>
  </w:num>
  <w:num w:numId="32" w16cid:durableId="130709568">
    <w:abstractNumId w:val="28"/>
  </w:num>
  <w:num w:numId="33" w16cid:durableId="470369190">
    <w:abstractNumId w:val="51"/>
  </w:num>
  <w:num w:numId="34" w16cid:durableId="1243485658">
    <w:abstractNumId w:val="15"/>
  </w:num>
  <w:num w:numId="35" w16cid:durableId="1718816516">
    <w:abstractNumId w:val="31"/>
  </w:num>
  <w:num w:numId="36" w16cid:durableId="123086700">
    <w:abstractNumId w:val="10"/>
  </w:num>
  <w:num w:numId="37" w16cid:durableId="539435084">
    <w:abstractNumId w:val="34"/>
  </w:num>
  <w:num w:numId="38" w16cid:durableId="2038312573">
    <w:abstractNumId w:val="47"/>
  </w:num>
  <w:num w:numId="39" w16cid:durableId="983394216">
    <w:abstractNumId w:val="17"/>
  </w:num>
  <w:num w:numId="40" w16cid:durableId="1788890848">
    <w:abstractNumId w:val="41"/>
  </w:num>
  <w:num w:numId="41" w16cid:durableId="231819872">
    <w:abstractNumId w:val="50"/>
  </w:num>
  <w:num w:numId="42" w16cid:durableId="1301501351">
    <w:abstractNumId w:val="5"/>
  </w:num>
  <w:num w:numId="43" w16cid:durableId="678777478">
    <w:abstractNumId w:val="40"/>
  </w:num>
  <w:num w:numId="44" w16cid:durableId="1127435112">
    <w:abstractNumId w:val="48"/>
  </w:num>
  <w:num w:numId="45" w16cid:durableId="1394309265">
    <w:abstractNumId w:val="39"/>
  </w:num>
  <w:num w:numId="46" w16cid:durableId="1404181688">
    <w:abstractNumId w:val="53"/>
  </w:num>
  <w:num w:numId="47" w16cid:durableId="333920072">
    <w:abstractNumId w:val="20"/>
  </w:num>
  <w:num w:numId="48" w16cid:durableId="34621483">
    <w:abstractNumId w:val="55"/>
  </w:num>
  <w:num w:numId="49" w16cid:durableId="1595093967">
    <w:abstractNumId w:val="29"/>
  </w:num>
  <w:num w:numId="50" w16cid:durableId="470485994">
    <w:abstractNumId w:val="3"/>
  </w:num>
  <w:num w:numId="51" w16cid:durableId="1384939155">
    <w:abstractNumId w:val="9"/>
  </w:num>
  <w:num w:numId="52" w16cid:durableId="2052028695">
    <w:abstractNumId w:val="49"/>
  </w:num>
  <w:num w:numId="53" w16cid:durableId="1504315157">
    <w:abstractNumId w:val="24"/>
  </w:num>
  <w:num w:numId="54" w16cid:durableId="1444036593">
    <w:abstractNumId w:val="42"/>
  </w:num>
  <w:num w:numId="55" w16cid:durableId="1539968503">
    <w:abstractNumId w:val="56"/>
  </w:num>
  <w:num w:numId="56" w16cid:durableId="623388014">
    <w:abstractNumId w:val="0"/>
  </w:num>
  <w:num w:numId="57" w16cid:durableId="712265573">
    <w:abstractNumId w:val="1"/>
  </w:num>
  <w:num w:numId="58" w16cid:durableId="408885801">
    <w:abstractNumId w:val="2"/>
  </w:num>
  <w:num w:numId="59" w16cid:durableId="272908614">
    <w:abstractNumId w:val="43"/>
  </w:num>
  <w:num w:numId="60" w16cid:durableId="719402773">
    <w:abstractNumId w:val="54"/>
  </w:num>
  <w:num w:numId="61" w16cid:durableId="2069839485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trackRevisions/>
  <w:documentProtection w:edit="trackedChanges" w:enforcement="0"/>
  <w:defaultTabStop w:val="39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6ED"/>
    <w:rsid w:val="000218F0"/>
    <w:rsid w:val="00036073"/>
    <w:rsid w:val="000379B7"/>
    <w:rsid w:val="00074D25"/>
    <w:rsid w:val="000E0765"/>
    <w:rsid w:val="001056A5"/>
    <w:rsid w:val="001059DE"/>
    <w:rsid w:val="001313EC"/>
    <w:rsid w:val="00154D11"/>
    <w:rsid w:val="00185902"/>
    <w:rsid w:val="001D1F0E"/>
    <w:rsid w:val="001F0394"/>
    <w:rsid w:val="001F68EC"/>
    <w:rsid w:val="001F776C"/>
    <w:rsid w:val="00200F45"/>
    <w:rsid w:val="00233A3B"/>
    <w:rsid w:val="00235BD4"/>
    <w:rsid w:val="00266887"/>
    <w:rsid w:val="00270BCC"/>
    <w:rsid w:val="00293EB2"/>
    <w:rsid w:val="00294D93"/>
    <w:rsid w:val="002B1BB2"/>
    <w:rsid w:val="002E11C2"/>
    <w:rsid w:val="002F6655"/>
    <w:rsid w:val="002F75A0"/>
    <w:rsid w:val="00346F13"/>
    <w:rsid w:val="00361003"/>
    <w:rsid w:val="00365C9E"/>
    <w:rsid w:val="00387AFF"/>
    <w:rsid w:val="003914C0"/>
    <w:rsid w:val="003917DD"/>
    <w:rsid w:val="003A5F56"/>
    <w:rsid w:val="00462373"/>
    <w:rsid w:val="00481BEF"/>
    <w:rsid w:val="00497367"/>
    <w:rsid w:val="00497D10"/>
    <w:rsid w:val="004B2D5E"/>
    <w:rsid w:val="004C69BA"/>
    <w:rsid w:val="004E05AD"/>
    <w:rsid w:val="00510EC3"/>
    <w:rsid w:val="00515283"/>
    <w:rsid w:val="00555069"/>
    <w:rsid w:val="00576ABD"/>
    <w:rsid w:val="00590A08"/>
    <w:rsid w:val="005B0C8C"/>
    <w:rsid w:val="005C7363"/>
    <w:rsid w:val="005D75C2"/>
    <w:rsid w:val="005F6525"/>
    <w:rsid w:val="00610251"/>
    <w:rsid w:val="00623831"/>
    <w:rsid w:val="006472F5"/>
    <w:rsid w:val="006B674D"/>
    <w:rsid w:val="00740204"/>
    <w:rsid w:val="007641F0"/>
    <w:rsid w:val="0077510B"/>
    <w:rsid w:val="00777102"/>
    <w:rsid w:val="00797E26"/>
    <w:rsid w:val="007D1617"/>
    <w:rsid w:val="007E0014"/>
    <w:rsid w:val="007E4C73"/>
    <w:rsid w:val="00824690"/>
    <w:rsid w:val="00860B40"/>
    <w:rsid w:val="00862290"/>
    <w:rsid w:val="00874F05"/>
    <w:rsid w:val="008814F9"/>
    <w:rsid w:val="008A7AF5"/>
    <w:rsid w:val="008D5B17"/>
    <w:rsid w:val="008D749C"/>
    <w:rsid w:val="008F3EA9"/>
    <w:rsid w:val="009D3003"/>
    <w:rsid w:val="00A549B2"/>
    <w:rsid w:val="00A579AF"/>
    <w:rsid w:val="00A72C51"/>
    <w:rsid w:val="00A92732"/>
    <w:rsid w:val="00AE12D6"/>
    <w:rsid w:val="00AF5A6B"/>
    <w:rsid w:val="00B451C1"/>
    <w:rsid w:val="00B62F1D"/>
    <w:rsid w:val="00B81ACC"/>
    <w:rsid w:val="00B95C25"/>
    <w:rsid w:val="00BE1E23"/>
    <w:rsid w:val="00C270E6"/>
    <w:rsid w:val="00C56A7C"/>
    <w:rsid w:val="00C74C66"/>
    <w:rsid w:val="00CB511B"/>
    <w:rsid w:val="00CC02AF"/>
    <w:rsid w:val="00CD2EE2"/>
    <w:rsid w:val="00D04BA5"/>
    <w:rsid w:val="00D67ACD"/>
    <w:rsid w:val="00D91831"/>
    <w:rsid w:val="00DC02FE"/>
    <w:rsid w:val="00DC2D4C"/>
    <w:rsid w:val="00DE40D0"/>
    <w:rsid w:val="00DE43CD"/>
    <w:rsid w:val="00DE46ED"/>
    <w:rsid w:val="00E24237"/>
    <w:rsid w:val="00E8328E"/>
    <w:rsid w:val="00E93D95"/>
    <w:rsid w:val="00EC7226"/>
    <w:rsid w:val="00ED30F7"/>
    <w:rsid w:val="00ED3428"/>
    <w:rsid w:val="00EE0D52"/>
    <w:rsid w:val="00F14751"/>
    <w:rsid w:val="00F41990"/>
    <w:rsid w:val="00F51B49"/>
    <w:rsid w:val="00F60BFC"/>
    <w:rsid w:val="00F776FC"/>
    <w:rsid w:val="00F83A13"/>
    <w:rsid w:val="00F859EC"/>
    <w:rsid w:val="00FC2FB1"/>
    <w:rsid w:val="00FC3331"/>
    <w:rsid w:val="00FD0A86"/>
    <w:rsid w:val="00FD0EA6"/>
    <w:rsid w:val="00FD3543"/>
    <w:rsid w:val="00FE0BE5"/>
    <w:rsid w:val="00FE192B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FCC45F"/>
  <w15:docId w15:val="{A1C8240C-A81A-45E9-BCED-A350228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D5E"/>
    <w:pPr>
      <w:suppressAutoHyphens/>
    </w:pPr>
    <w:rPr>
      <w:rFonts w:ascii="Liberation Serif;Times New Roma" w:eastAsia="SimSun;宋体" w:hAnsi="Liberation Serif;Times New Rom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Επικεφαλίδα 31"/>
    <w:basedOn w:val="a"/>
    <w:qFormat/>
    <w:rsid w:val="00372D5E"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customStyle="1" w:styleId="WW8Num1z0">
    <w:name w:val="WW8Num1z0"/>
    <w:qFormat/>
    <w:rsid w:val="00372D5E"/>
  </w:style>
  <w:style w:type="character" w:customStyle="1" w:styleId="WW8Num1z1">
    <w:name w:val="WW8Num1z1"/>
    <w:qFormat/>
    <w:rsid w:val="00372D5E"/>
  </w:style>
  <w:style w:type="character" w:customStyle="1" w:styleId="WW8Num1z2">
    <w:name w:val="WW8Num1z2"/>
    <w:qFormat/>
    <w:rsid w:val="00372D5E"/>
  </w:style>
  <w:style w:type="character" w:customStyle="1" w:styleId="WW8Num1z3">
    <w:name w:val="WW8Num1z3"/>
    <w:qFormat/>
    <w:rsid w:val="00372D5E"/>
  </w:style>
  <w:style w:type="character" w:customStyle="1" w:styleId="WW8Num1z4">
    <w:name w:val="WW8Num1z4"/>
    <w:qFormat/>
    <w:rsid w:val="00372D5E"/>
  </w:style>
  <w:style w:type="character" w:customStyle="1" w:styleId="WW8Num1z5">
    <w:name w:val="WW8Num1z5"/>
    <w:qFormat/>
    <w:rsid w:val="00372D5E"/>
  </w:style>
  <w:style w:type="character" w:customStyle="1" w:styleId="WW8Num1z6">
    <w:name w:val="WW8Num1z6"/>
    <w:qFormat/>
    <w:rsid w:val="00372D5E"/>
  </w:style>
  <w:style w:type="character" w:customStyle="1" w:styleId="WW8Num1z7">
    <w:name w:val="WW8Num1z7"/>
    <w:qFormat/>
    <w:rsid w:val="00372D5E"/>
  </w:style>
  <w:style w:type="character" w:customStyle="1" w:styleId="WW8Num1z8">
    <w:name w:val="WW8Num1z8"/>
    <w:qFormat/>
    <w:rsid w:val="00372D5E"/>
  </w:style>
  <w:style w:type="character" w:customStyle="1" w:styleId="WW8Num2z0">
    <w:name w:val="WW8Num2z0"/>
    <w:qFormat/>
    <w:rsid w:val="00372D5E"/>
    <w:rPr>
      <w:rFonts w:ascii="Symbol" w:hAnsi="Symbol" w:cs="OpenSymbol;Arial Unicode MS"/>
      <w:spacing w:val="-1"/>
      <w:sz w:val="22"/>
      <w:szCs w:val="22"/>
      <w:highlight w:val="yellow"/>
    </w:rPr>
  </w:style>
  <w:style w:type="character" w:customStyle="1" w:styleId="WW8Num2z1">
    <w:name w:val="WW8Num2z1"/>
    <w:qFormat/>
    <w:rsid w:val="00372D5E"/>
    <w:rPr>
      <w:rFonts w:ascii="Symbol" w:hAnsi="Symbol" w:cs="Symbol"/>
    </w:rPr>
  </w:style>
  <w:style w:type="character" w:customStyle="1" w:styleId="WW8Num3z0">
    <w:name w:val="WW8Num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sid w:val="00372D5E"/>
    <w:rPr>
      <w:rFonts w:cs="Symbol"/>
      <w:sz w:val="22"/>
      <w:szCs w:val="22"/>
      <w:lang w:val="el-GR"/>
    </w:rPr>
  </w:style>
  <w:style w:type="character" w:customStyle="1" w:styleId="WW8Num3z2">
    <w:name w:val="WW8Num3z2"/>
    <w:qFormat/>
    <w:rsid w:val="00372D5E"/>
  </w:style>
  <w:style w:type="character" w:customStyle="1" w:styleId="WW8Num3z3">
    <w:name w:val="WW8Num3z3"/>
    <w:qFormat/>
    <w:rsid w:val="00372D5E"/>
  </w:style>
  <w:style w:type="character" w:customStyle="1" w:styleId="WW8Num3z4">
    <w:name w:val="WW8Num3z4"/>
    <w:qFormat/>
    <w:rsid w:val="00372D5E"/>
  </w:style>
  <w:style w:type="character" w:customStyle="1" w:styleId="WW8Num3z5">
    <w:name w:val="WW8Num3z5"/>
    <w:qFormat/>
    <w:rsid w:val="00372D5E"/>
  </w:style>
  <w:style w:type="character" w:customStyle="1" w:styleId="WW8Num3z6">
    <w:name w:val="WW8Num3z6"/>
    <w:qFormat/>
    <w:rsid w:val="00372D5E"/>
  </w:style>
  <w:style w:type="character" w:customStyle="1" w:styleId="WW8Num3z7">
    <w:name w:val="WW8Num3z7"/>
    <w:qFormat/>
    <w:rsid w:val="00372D5E"/>
  </w:style>
  <w:style w:type="character" w:customStyle="1" w:styleId="WW8Num3z8">
    <w:name w:val="WW8Num3z8"/>
    <w:qFormat/>
    <w:rsid w:val="00372D5E"/>
  </w:style>
  <w:style w:type="character" w:customStyle="1" w:styleId="WW8Num4z0">
    <w:name w:val="WW8Num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4z1">
    <w:name w:val="WW8Num4z1"/>
    <w:qFormat/>
    <w:rsid w:val="00372D5E"/>
  </w:style>
  <w:style w:type="character" w:customStyle="1" w:styleId="WW8Num4z2">
    <w:name w:val="WW8Num4z2"/>
    <w:qFormat/>
    <w:rsid w:val="00372D5E"/>
  </w:style>
  <w:style w:type="character" w:customStyle="1" w:styleId="WW8Num4z3">
    <w:name w:val="WW8Num4z3"/>
    <w:qFormat/>
    <w:rsid w:val="00372D5E"/>
  </w:style>
  <w:style w:type="character" w:customStyle="1" w:styleId="WW8Num4z4">
    <w:name w:val="WW8Num4z4"/>
    <w:qFormat/>
    <w:rsid w:val="00372D5E"/>
  </w:style>
  <w:style w:type="character" w:customStyle="1" w:styleId="WW8Num4z5">
    <w:name w:val="WW8Num4z5"/>
    <w:qFormat/>
    <w:rsid w:val="00372D5E"/>
  </w:style>
  <w:style w:type="character" w:customStyle="1" w:styleId="WW8Num4z6">
    <w:name w:val="WW8Num4z6"/>
    <w:qFormat/>
    <w:rsid w:val="00372D5E"/>
  </w:style>
  <w:style w:type="character" w:customStyle="1" w:styleId="WW8Num4z7">
    <w:name w:val="WW8Num4z7"/>
    <w:qFormat/>
    <w:rsid w:val="00372D5E"/>
  </w:style>
  <w:style w:type="character" w:customStyle="1" w:styleId="WW8Num4z8">
    <w:name w:val="WW8Num4z8"/>
    <w:qFormat/>
    <w:rsid w:val="00372D5E"/>
  </w:style>
  <w:style w:type="character" w:customStyle="1" w:styleId="WW8Num5z0">
    <w:name w:val="WW8Num5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5z1">
    <w:name w:val="WW8Num5z1"/>
    <w:qFormat/>
    <w:rsid w:val="00372D5E"/>
  </w:style>
  <w:style w:type="character" w:customStyle="1" w:styleId="WW8Num5z2">
    <w:name w:val="WW8Num5z2"/>
    <w:qFormat/>
    <w:rsid w:val="00372D5E"/>
  </w:style>
  <w:style w:type="character" w:customStyle="1" w:styleId="WW8Num5z3">
    <w:name w:val="WW8Num5z3"/>
    <w:qFormat/>
    <w:rsid w:val="00372D5E"/>
  </w:style>
  <w:style w:type="character" w:customStyle="1" w:styleId="WW8Num5z4">
    <w:name w:val="WW8Num5z4"/>
    <w:qFormat/>
    <w:rsid w:val="00372D5E"/>
  </w:style>
  <w:style w:type="character" w:customStyle="1" w:styleId="WW8Num5z5">
    <w:name w:val="WW8Num5z5"/>
    <w:qFormat/>
    <w:rsid w:val="00372D5E"/>
  </w:style>
  <w:style w:type="character" w:customStyle="1" w:styleId="WW8Num5z6">
    <w:name w:val="WW8Num5z6"/>
    <w:qFormat/>
    <w:rsid w:val="00372D5E"/>
  </w:style>
  <w:style w:type="character" w:customStyle="1" w:styleId="WW8Num5z7">
    <w:name w:val="WW8Num5z7"/>
    <w:qFormat/>
    <w:rsid w:val="00372D5E"/>
  </w:style>
  <w:style w:type="character" w:customStyle="1" w:styleId="WW8Num5z8">
    <w:name w:val="WW8Num5z8"/>
    <w:qFormat/>
    <w:rsid w:val="00372D5E"/>
  </w:style>
  <w:style w:type="character" w:customStyle="1" w:styleId="WW8Num6z0">
    <w:name w:val="WW8Num6z0"/>
    <w:qFormat/>
    <w:rsid w:val="00372D5E"/>
    <w:rPr>
      <w:rFonts w:ascii="Symbol" w:hAnsi="Symbol" w:cs="OpenSymbol;Arial Unicode MS"/>
      <w:sz w:val="22"/>
      <w:szCs w:val="22"/>
      <w:highlight w:val="white"/>
      <w:lang w:val="el-GR"/>
    </w:rPr>
  </w:style>
  <w:style w:type="character" w:customStyle="1" w:styleId="WW8Num6z1">
    <w:name w:val="WW8Num6z1"/>
    <w:qFormat/>
    <w:rsid w:val="00372D5E"/>
  </w:style>
  <w:style w:type="character" w:customStyle="1" w:styleId="WW8Num6z2">
    <w:name w:val="WW8Num6z2"/>
    <w:qFormat/>
    <w:rsid w:val="00372D5E"/>
  </w:style>
  <w:style w:type="character" w:customStyle="1" w:styleId="WW8Num6z3">
    <w:name w:val="WW8Num6z3"/>
    <w:qFormat/>
    <w:rsid w:val="00372D5E"/>
  </w:style>
  <w:style w:type="character" w:customStyle="1" w:styleId="WW8Num6z4">
    <w:name w:val="WW8Num6z4"/>
    <w:qFormat/>
    <w:rsid w:val="00372D5E"/>
  </w:style>
  <w:style w:type="character" w:customStyle="1" w:styleId="WW8Num6z5">
    <w:name w:val="WW8Num6z5"/>
    <w:qFormat/>
    <w:rsid w:val="00372D5E"/>
  </w:style>
  <w:style w:type="character" w:customStyle="1" w:styleId="WW8Num6z6">
    <w:name w:val="WW8Num6z6"/>
    <w:qFormat/>
    <w:rsid w:val="00372D5E"/>
  </w:style>
  <w:style w:type="character" w:customStyle="1" w:styleId="WW8Num6z7">
    <w:name w:val="WW8Num6z7"/>
    <w:qFormat/>
    <w:rsid w:val="00372D5E"/>
  </w:style>
  <w:style w:type="character" w:customStyle="1" w:styleId="WW8Num6z8">
    <w:name w:val="WW8Num6z8"/>
    <w:qFormat/>
    <w:rsid w:val="00372D5E"/>
  </w:style>
  <w:style w:type="character" w:customStyle="1" w:styleId="WW8Num7z0">
    <w:name w:val="WW8Num7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7z1">
    <w:name w:val="WW8Num7z1"/>
    <w:qFormat/>
    <w:rsid w:val="00372D5E"/>
  </w:style>
  <w:style w:type="character" w:customStyle="1" w:styleId="WW8Num7z2">
    <w:name w:val="WW8Num7z2"/>
    <w:qFormat/>
    <w:rsid w:val="00372D5E"/>
  </w:style>
  <w:style w:type="character" w:customStyle="1" w:styleId="WW8Num7z3">
    <w:name w:val="WW8Num7z3"/>
    <w:qFormat/>
    <w:rsid w:val="00372D5E"/>
  </w:style>
  <w:style w:type="character" w:customStyle="1" w:styleId="WW8Num7z4">
    <w:name w:val="WW8Num7z4"/>
    <w:qFormat/>
    <w:rsid w:val="00372D5E"/>
  </w:style>
  <w:style w:type="character" w:customStyle="1" w:styleId="WW8Num7z5">
    <w:name w:val="WW8Num7z5"/>
    <w:qFormat/>
    <w:rsid w:val="00372D5E"/>
  </w:style>
  <w:style w:type="character" w:customStyle="1" w:styleId="WW8Num7z6">
    <w:name w:val="WW8Num7z6"/>
    <w:qFormat/>
    <w:rsid w:val="00372D5E"/>
  </w:style>
  <w:style w:type="character" w:customStyle="1" w:styleId="WW8Num7z7">
    <w:name w:val="WW8Num7z7"/>
    <w:qFormat/>
    <w:rsid w:val="00372D5E"/>
  </w:style>
  <w:style w:type="character" w:customStyle="1" w:styleId="WW8Num7z8">
    <w:name w:val="WW8Num7z8"/>
    <w:qFormat/>
    <w:rsid w:val="00372D5E"/>
  </w:style>
  <w:style w:type="character" w:customStyle="1" w:styleId="WW8Num8z0">
    <w:name w:val="WW8Num8z0"/>
    <w:qFormat/>
    <w:rsid w:val="00372D5E"/>
    <w:rPr>
      <w:rFonts w:ascii="Symbol" w:hAnsi="Symbol" w:cs="OpenSymbol;Arial Unicode MS"/>
    </w:rPr>
  </w:style>
  <w:style w:type="character" w:customStyle="1" w:styleId="WW8Num8z1">
    <w:name w:val="WW8Num8z1"/>
    <w:qFormat/>
    <w:rsid w:val="00372D5E"/>
  </w:style>
  <w:style w:type="character" w:customStyle="1" w:styleId="WW8Num8z2">
    <w:name w:val="WW8Num8z2"/>
    <w:qFormat/>
    <w:rsid w:val="00372D5E"/>
  </w:style>
  <w:style w:type="character" w:customStyle="1" w:styleId="WW8Num8z3">
    <w:name w:val="WW8Num8z3"/>
    <w:qFormat/>
    <w:rsid w:val="00372D5E"/>
  </w:style>
  <w:style w:type="character" w:customStyle="1" w:styleId="WW8Num8z4">
    <w:name w:val="WW8Num8z4"/>
    <w:qFormat/>
    <w:rsid w:val="00372D5E"/>
  </w:style>
  <w:style w:type="character" w:customStyle="1" w:styleId="WW8Num8z5">
    <w:name w:val="WW8Num8z5"/>
    <w:qFormat/>
    <w:rsid w:val="00372D5E"/>
  </w:style>
  <w:style w:type="character" w:customStyle="1" w:styleId="WW8Num8z6">
    <w:name w:val="WW8Num8z6"/>
    <w:qFormat/>
    <w:rsid w:val="00372D5E"/>
  </w:style>
  <w:style w:type="character" w:customStyle="1" w:styleId="WW8Num8z7">
    <w:name w:val="WW8Num8z7"/>
    <w:qFormat/>
    <w:rsid w:val="00372D5E"/>
  </w:style>
  <w:style w:type="character" w:customStyle="1" w:styleId="WW8Num8z8">
    <w:name w:val="WW8Num8z8"/>
    <w:qFormat/>
    <w:rsid w:val="00372D5E"/>
  </w:style>
  <w:style w:type="character" w:customStyle="1" w:styleId="WW8Num9z0">
    <w:name w:val="WW8Num9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9z1">
    <w:name w:val="WW8Num9z1"/>
    <w:qFormat/>
    <w:rsid w:val="00372D5E"/>
  </w:style>
  <w:style w:type="character" w:customStyle="1" w:styleId="WW8Num9z2">
    <w:name w:val="WW8Num9z2"/>
    <w:qFormat/>
    <w:rsid w:val="00372D5E"/>
  </w:style>
  <w:style w:type="character" w:customStyle="1" w:styleId="WW8Num9z3">
    <w:name w:val="WW8Num9z3"/>
    <w:qFormat/>
    <w:rsid w:val="00372D5E"/>
  </w:style>
  <w:style w:type="character" w:customStyle="1" w:styleId="WW8Num9z4">
    <w:name w:val="WW8Num9z4"/>
    <w:qFormat/>
    <w:rsid w:val="00372D5E"/>
  </w:style>
  <w:style w:type="character" w:customStyle="1" w:styleId="WW8Num9z5">
    <w:name w:val="WW8Num9z5"/>
    <w:qFormat/>
    <w:rsid w:val="00372D5E"/>
  </w:style>
  <w:style w:type="character" w:customStyle="1" w:styleId="WW8Num9z6">
    <w:name w:val="WW8Num9z6"/>
    <w:qFormat/>
    <w:rsid w:val="00372D5E"/>
  </w:style>
  <w:style w:type="character" w:customStyle="1" w:styleId="WW8Num9z7">
    <w:name w:val="WW8Num9z7"/>
    <w:qFormat/>
    <w:rsid w:val="00372D5E"/>
  </w:style>
  <w:style w:type="character" w:customStyle="1" w:styleId="WW8Num9z8">
    <w:name w:val="WW8Num9z8"/>
    <w:qFormat/>
    <w:rsid w:val="00372D5E"/>
  </w:style>
  <w:style w:type="character" w:customStyle="1" w:styleId="WW8Num10z0">
    <w:name w:val="WW8Num10z0"/>
    <w:qFormat/>
    <w:rsid w:val="00372D5E"/>
    <w:rPr>
      <w:rFonts w:ascii="Symbol" w:hAnsi="Symbol" w:cs="OpenSymbol;Arial Unicode MS"/>
    </w:rPr>
  </w:style>
  <w:style w:type="character" w:customStyle="1" w:styleId="WW8Num10z1">
    <w:name w:val="WW8Num10z1"/>
    <w:qFormat/>
    <w:rsid w:val="00372D5E"/>
    <w:rPr>
      <w:rFonts w:ascii="Symbol" w:hAnsi="Symbol" w:cs="OpenSymbol;Arial Unicode MS"/>
    </w:rPr>
  </w:style>
  <w:style w:type="character" w:customStyle="1" w:styleId="WW8Num11z0">
    <w:name w:val="WW8Num11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  <w:rsid w:val="00372D5E"/>
  </w:style>
  <w:style w:type="character" w:customStyle="1" w:styleId="WW8Num11z2">
    <w:name w:val="WW8Num11z2"/>
    <w:qFormat/>
    <w:rsid w:val="00372D5E"/>
  </w:style>
  <w:style w:type="character" w:customStyle="1" w:styleId="WW8Num11z3">
    <w:name w:val="WW8Num11z3"/>
    <w:qFormat/>
    <w:rsid w:val="00372D5E"/>
  </w:style>
  <w:style w:type="character" w:customStyle="1" w:styleId="WW8Num11z4">
    <w:name w:val="WW8Num11z4"/>
    <w:qFormat/>
    <w:rsid w:val="00372D5E"/>
  </w:style>
  <w:style w:type="character" w:customStyle="1" w:styleId="WW8Num11z5">
    <w:name w:val="WW8Num11z5"/>
    <w:qFormat/>
    <w:rsid w:val="00372D5E"/>
  </w:style>
  <w:style w:type="character" w:customStyle="1" w:styleId="WW8Num11z6">
    <w:name w:val="WW8Num11z6"/>
    <w:qFormat/>
    <w:rsid w:val="00372D5E"/>
  </w:style>
  <w:style w:type="character" w:customStyle="1" w:styleId="WW8Num11z7">
    <w:name w:val="WW8Num11z7"/>
    <w:qFormat/>
    <w:rsid w:val="00372D5E"/>
  </w:style>
  <w:style w:type="character" w:customStyle="1" w:styleId="WW8Num11z8">
    <w:name w:val="WW8Num11z8"/>
    <w:qFormat/>
    <w:rsid w:val="00372D5E"/>
  </w:style>
  <w:style w:type="character" w:customStyle="1" w:styleId="WW8Num12z0">
    <w:name w:val="WW8Num12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2z1">
    <w:name w:val="WW8Num12z1"/>
    <w:qFormat/>
    <w:rsid w:val="00372D5E"/>
  </w:style>
  <w:style w:type="character" w:customStyle="1" w:styleId="WW8Num12z2">
    <w:name w:val="WW8Num12z2"/>
    <w:qFormat/>
    <w:rsid w:val="00372D5E"/>
  </w:style>
  <w:style w:type="character" w:customStyle="1" w:styleId="WW8Num12z3">
    <w:name w:val="WW8Num12z3"/>
    <w:qFormat/>
    <w:rsid w:val="00372D5E"/>
  </w:style>
  <w:style w:type="character" w:customStyle="1" w:styleId="WW8Num12z4">
    <w:name w:val="WW8Num12z4"/>
    <w:qFormat/>
    <w:rsid w:val="00372D5E"/>
  </w:style>
  <w:style w:type="character" w:customStyle="1" w:styleId="WW8Num12z5">
    <w:name w:val="WW8Num12z5"/>
    <w:qFormat/>
    <w:rsid w:val="00372D5E"/>
  </w:style>
  <w:style w:type="character" w:customStyle="1" w:styleId="WW8Num12z6">
    <w:name w:val="WW8Num12z6"/>
    <w:qFormat/>
    <w:rsid w:val="00372D5E"/>
  </w:style>
  <w:style w:type="character" w:customStyle="1" w:styleId="WW8Num12z7">
    <w:name w:val="WW8Num12z7"/>
    <w:qFormat/>
    <w:rsid w:val="00372D5E"/>
  </w:style>
  <w:style w:type="character" w:customStyle="1" w:styleId="WW8Num12z8">
    <w:name w:val="WW8Num12z8"/>
    <w:qFormat/>
    <w:rsid w:val="00372D5E"/>
  </w:style>
  <w:style w:type="character" w:customStyle="1" w:styleId="WW8Num13z0">
    <w:name w:val="WW8Num1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3z1">
    <w:name w:val="WW8Num13z1"/>
    <w:qFormat/>
    <w:rsid w:val="00372D5E"/>
  </w:style>
  <w:style w:type="character" w:customStyle="1" w:styleId="WW8Num13z2">
    <w:name w:val="WW8Num13z2"/>
    <w:qFormat/>
    <w:rsid w:val="00372D5E"/>
  </w:style>
  <w:style w:type="character" w:customStyle="1" w:styleId="WW8Num13z3">
    <w:name w:val="WW8Num13z3"/>
    <w:qFormat/>
    <w:rsid w:val="00372D5E"/>
  </w:style>
  <w:style w:type="character" w:customStyle="1" w:styleId="WW8Num13z4">
    <w:name w:val="WW8Num13z4"/>
    <w:qFormat/>
    <w:rsid w:val="00372D5E"/>
  </w:style>
  <w:style w:type="character" w:customStyle="1" w:styleId="WW8Num13z5">
    <w:name w:val="WW8Num13z5"/>
    <w:qFormat/>
    <w:rsid w:val="00372D5E"/>
  </w:style>
  <w:style w:type="character" w:customStyle="1" w:styleId="WW8Num13z6">
    <w:name w:val="WW8Num13z6"/>
    <w:qFormat/>
    <w:rsid w:val="00372D5E"/>
  </w:style>
  <w:style w:type="character" w:customStyle="1" w:styleId="WW8Num13z7">
    <w:name w:val="WW8Num13z7"/>
    <w:qFormat/>
    <w:rsid w:val="00372D5E"/>
  </w:style>
  <w:style w:type="character" w:customStyle="1" w:styleId="WW8Num13z8">
    <w:name w:val="WW8Num13z8"/>
    <w:qFormat/>
    <w:rsid w:val="00372D5E"/>
  </w:style>
  <w:style w:type="character" w:customStyle="1" w:styleId="WW8Num14z0">
    <w:name w:val="WW8Num1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4z1">
    <w:name w:val="WW8Num14z1"/>
    <w:qFormat/>
    <w:rsid w:val="00372D5E"/>
    <w:rPr>
      <w:rFonts w:ascii="Symbol" w:hAnsi="Symbol" w:cs="OpenSymbol;Arial Unicode MS"/>
    </w:rPr>
  </w:style>
  <w:style w:type="character" w:customStyle="1" w:styleId="WW8Num14z2">
    <w:name w:val="WW8Num14z2"/>
    <w:qFormat/>
    <w:rsid w:val="00372D5E"/>
  </w:style>
  <w:style w:type="character" w:customStyle="1" w:styleId="WW8Num14z3">
    <w:name w:val="WW8Num14z3"/>
    <w:qFormat/>
    <w:rsid w:val="00372D5E"/>
  </w:style>
  <w:style w:type="character" w:customStyle="1" w:styleId="WW8Num14z4">
    <w:name w:val="WW8Num14z4"/>
    <w:qFormat/>
    <w:rsid w:val="00372D5E"/>
  </w:style>
  <w:style w:type="character" w:customStyle="1" w:styleId="WW8Num14z5">
    <w:name w:val="WW8Num14z5"/>
    <w:qFormat/>
    <w:rsid w:val="00372D5E"/>
  </w:style>
  <w:style w:type="character" w:customStyle="1" w:styleId="WW8Num14z6">
    <w:name w:val="WW8Num14z6"/>
    <w:qFormat/>
    <w:rsid w:val="00372D5E"/>
  </w:style>
  <w:style w:type="character" w:customStyle="1" w:styleId="WW8Num14z7">
    <w:name w:val="WW8Num14z7"/>
    <w:qFormat/>
    <w:rsid w:val="00372D5E"/>
  </w:style>
  <w:style w:type="character" w:customStyle="1" w:styleId="WW8Num14z8">
    <w:name w:val="WW8Num14z8"/>
    <w:qFormat/>
    <w:rsid w:val="00372D5E"/>
  </w:style>
  <w:style w:type="character" w:customStyle="1" w:styleId="WW8Num15z0">
    <w:name w:val="WW8Num15z0"/>
    <w:qFormat/>
    <w:rsid w:val="00372D5E"/>
    <w:rPr>
      <w:sz w:val="22"/>
      <w:szCs w:val="22"/>
    </w:rPr>
  </w:style>
  <w:style w:type="character" w:customStyle="1" w:styleId="WW8Num15z1">
    <w:name w:val="WW8Num15z1"/>
    <w:qFormat/>
    <w:rsid w:val="00372D5E"/>
  </w:style>
  <w:style w:type="character" w:customStyle="1" w:styleId="WW8Num15z2">
    <w:name w:val="WW8Num15z2"/>
    <w:qFormat/>
    <w:rsid w:val="00372D5E"/>
  </w:style>
  <w:style w:type="character" w:customStyle="1" w:styleId="WW8Num15z3">
    <w:name w:val="WW8Num15z3"/>
    <w:qFormat/>
    <w:rsid w:val="00372D5E"/>
  </w:style>
  <w:style w:type="character" w:customStyle="1" w:styleId="WW8Num15z4">
    <w:name w:val="WW8Num15z4"/>
    <w:qFormat/>
    <w:rsid w:val="00372D5E"/>
  </w:style>
  <w:style w:type="character" w:customStyle="1" w:styleId="WW8Num15z5">
    <w:name w:val="WW8Num15z5"/>
    <w:qFormat/>
    <w:rsid w:val="00372D5E"/>
  </w:style>
  <w:style w:type="character" w:customStyle="1" w:styleId="WW8Num15z6">
    <w:name w:val="WW8Num15z6"/>
    <w:qFormat/>
    <w:rsid w:val="00372D5E"/>
  </w:style>
  <w:style w:type="character" w:customStyle="1" w:styleId="WW8Num15z7">
    <w:name w:val="WW8Num15z7"/>
    <w:qFormat/>
    <w:rsid w:val="00372D5E"/>
  </w:style>
  <w:style w:type="character" w:customStyle="1" w:styleId="WW8Num15z8">
    <w:name w:val="WW8Num15z8"/>
    <w:qFormat/>
    <w:rsid w:val="00372D5E"/>
  </w:style>
  <w:style w:type="character" w:customStyle="1" w:styleId="WW8Num16z0">
    <w:name w:val="WW8Num16z0"/>
    <w:qFormat/>
    <w:rsid w:val="00372D5E"/>
    <w:rPr>
      <w:rFonts w:ascii="Symbol" w:hAnsi="Symbol" w:cs="OpenSymbol;Arial Unicode MS"/>
    </w:rPr>
  </w:style>
  <w:style w:type="character" w:customStyle="1" w:styleId="WW8Num16z1">
    <w:name w:val="WW8Num16z1"/>
    <w:qFormat/>
    <w:rsid w:val="00372D5E"/>
  </w:style>
  <w:style w:type="character" w:customStyle="1" w:styleId="WW8Num16z2">
    <w:name w:val="WW8Num16z2"/>
    <w:qFormat/>
    <w:rsid w:val="00372D5E"/>
  </w:style>
  <w:style w:type="character" w:customStyle="1" w:styleId="WW8Num16z3">
    <w:name w:val="WW8Num16z3"/>
    <w:qFormat/>
    <w:rsid w:val="00372D5E"/>
  </w:style>
  <w:style w:type="character" w:customStyle="1" w:styleId="WW8Num16z4">
    <w:name w:val="WW8Num16z4"/>
    <w:qFormat/>
    <w:rsid w:val="00372D5E"/>
  </w:style>
  <w:style w:type="character" w:customStyle="1" w:styleId="WW8Num16z5">
    <w:name w:val="WW8Num16z5"/>
    <w:qFormat/>
    <w:rsid w:val="00372D5E"/>
  </w:style>
  <w:style w:type="character" w:customStyle="1" w:styleId="WW8Num16z6">
    <w:name w:val="WW8Num16z6"/>
    <w:qFormat/>
    <w:rsid w:val="00372D5E"/>
  </w:style>
  <w:style w:type="character" w:customStyle="1" w:styleId="WW8Num16z7">
    <w:name w:val="WW8Num16z7"/>
    <w:qFormat/>
    <w:rsid w:val="00372D5E"/>
  </w:style>
  <w:style w:type="character" w:customStyle="1" w:styleId="WW8Num16z8">
    <w:name w:val="WW8Num16z8"/>
    <w:qFormat/>
    <w:rsid w:val="00372D5E"/>
  </w:style>
  <w:style w:type="character" w:customStyle="1" w:styleId="WW8Num17z0">
    <w:name w:val="WW8Num17z0"/>
    <w:qFormat/>
    <w:rsid w:val="00372D5E"/>
    <w:rPr>
      <w:rFonts w:cs="Symbol"/>
      <w:sz w:val="22"/>
      <w:szCs w:val="22"/>
    </w:rPr>
  </w:style>
  <w:style w:type="character" w:customStyle="1" w:styleId="WW8Num17z1">
    <w:name w:val="WW8Num17z1"/>
    <w:qFormat/>
    <w:rsid w:val="00372D5E"/>
    <w:rPr>
      <w:rFonts w:ascii="Symbol" w:hAnsi="Symbol" w:cs="OpenSymbol;Arial Unicode MS"/>
    </w:rPr>
  </w:style>
  <w:style w:type="character" w:customStyle="1" w:styleId="WW8Num17z2">
    <w:name w:val="WW8Num17z2"/>
    <w:qFormat/>
    <w:rsid w:val="00372D5E"/>
  </w:style>
  <w:style w:type="character" w:customStyle="1" w:styleId="WW8Num17z3">
    <w:name w:val="WW8Num17z3"/>
    <w:qFormat/>
    <w:rsid w:val="00372D5E"/>
  </w:style>
  <w:style w:type="character" w:customStyle="1" w:styleId="WW8Num17z4">
    <w:name w:val="WW8Num17z4"/>
    <w:qFormat/>
    <w:rsid w:val="00372D5E"/>
  </w:style>
  <w:style w:type="character" w:customStyle="1" w:styleId="WW8Num17z5">
    <w:name w:val="WW8Num17z5"/>
    <w:qFormat/>
    <w:rsid w:val="00372D5E"/>
  </w:style>
  <w:style w:type="character" w:customStyle="1" w:styleId="WW8Num17z6">
    <w:name w:val="WW8Num17z6"/>
    <w:qFormat/>
    <w:rsid w:val="00372D5E"/>
  </w:style>
  <w:style w:type="character" w:customStyle="1" w:styleId="WW8Num17z7">
    <w:name w:val="WW8Num17z7"/>
    <w:qFormat/>
    <w:rsid w:val="00372D5E"/>
  </w:style>
  <w:style w:type="character" w:customStyle="1" w:styleId="WW8Num17z8">
    <w:name w:val="WW8Num17z8"/>
    <w:qFormat/>
    <w:rsid w:val="00372D5E"/>
  </w:style>
  <w:style w:type="character" w:customStyle="1" w:styleId="WW8Num18z0">
    <w:name w:val="WW8Num18z0"/>
    <w:qFormat/>
    <w:rsid w:val="00372D5E"/>
    <w:rPr>
      <w:rFonts w:ascii="Symbol" w:hAnsi="Symbol" w:cs="OpenSymbol;Arial Unicode MS"/>
    </w:rPr>
  </w:style>
  <w:style w:type="character" w:customStyle="1" w:styleId="WW8Num19z0">
    <w:name w:val="WW8Num19z0"/>
    <w:qFormat/>
    <w:rsid w:val="00372D5E"/>
    <w:rPr>
      <w:rFonts w:ascii="Symbol" w:hAnsi="Symbol" w:cs="OpenSymbol;Arial Unicode MS"/>
    </w:rPr>
  </w:style>
  <w:style w:type="character" w:customStyle="1" w:styleId="WW8Num19z1">
    <w:name w:val="WW8Num19z1"/>
    <w:qFormat/>
    <w:rsid w:val="00372D5E"/>
  </w:style>
  <w:style w:type="character" w:customStyle="1" w:styleId="WW8Num19z2">
    <w:name w:val="WW8Num19z2"/>
    <w:qFormat/>
    <w:rsid w:val="00372D5E"/>
  </w:style>
  <w:style w:type="character" w:customStyle="1" w:styleId="WW8Num19z3">
    <w:name w:val="WW8Num19z3"/>
    <w:qFormat/>
    <w:rsid w:val="00372D5E"/>
  </w:style>
  <w:style w:type="character" w:customStyle="1" w:styleId="WW8Num19z4">
    <w:name w:val="WW8Num19z4"/>
    <w:qFormat/>
    <w:rsid w:val="00372D5E"/>
  </w:style>
  <w:style w:type="character" w:customStyle="1" w:styleId="WW8Num19z5">
    <w:name w:val="WW8Num19z5"/>
    <w:qFormat/>
    <w:rsid w:val="00372D5E"/>
  </w:style>
  <w:style w:type="character" w:customStyle="1" w:styleId="WW8Num19z6">
    <w:name w:val="WW8Num19z6"/>
    <w:qFormat/>
    <w:rsid w:val="00372D5E"/>
  </w:style>
  <w:style w:type="character" w:customStyle="1" w:styleId="WW8Num19z7">
    <w:name w:val="WW8Num19z7"/>
    <w:qFormat/>
    <w:rsid w:val="00372D5E"/>
  </w:style>
  <w:style w:type="character" w:customStyle="1" w:styleId="WW8Num19z8">
    <w:name w:val="WW8Num19z8"/>
    <w:qFormat/>
    <w:rsid w:val="00372D5E"/>
  </w:style>
  <w:style w:type="character" w:customStyle="1" w:styleId="WW8Num20z0">
    <w:name w:val="WW8Num20z0"/>
    <w:qFormat/>
    <w:rsid w:val="00372D5E"/>
    <w:rPr>
      <w:rFonts w:ascii="Symbol" w:hAnsi="Symbol" w:cs="OpenSymbol;Arial Unicode MS"/>
    </w:rPr>
  </w:style>
  <w:style w:type="character" w:customStyle="1" w:styleId="WW8Num20z1">
    <w:name w:val="WW8Num20z1"/>
    <w:qFormat/>
    <w:rsid w:val="00372D5E"/>
  </w:style>
  <w:style w:type="character" w:customStyle="1" w:styleId="WW8Num20z2">
    <w:name w:val="WW8Num20z2"/>
    <w:qFormat/>
    <w:rsid w:val="00372D5E"/>
  </w:style>
  <w:style w:type="character" w:customStyle="1" w:styleId="WW8Num20z3">
    <w:name w:val="WW8Num20z3"/>
    <w:qFormat/>
    <w:rsid w:val="00372D5E"/>
  </w:style>
  <w:style w:type="character" w:customStyle="1" w:styleId="WW8Num20z4">
    <w:name w:val="WW8Num20z4"/>
    <w:qFormat/>
    <w:rsid w:val="00372D5E"/>
  </w:style>
  <w:style w:type="character" w:customStyle="1" w:styleId="WW8Num20z5">
    <w:name w:val="WW8Num20z5"/>
    <w:qFormat/>
    <w:rsid w:val="00372D5E"/>
  </w:style>
  <w:style w:type="character" w:customStyle="1" w:styleId="WW8Num20z6">
    <w:name w:val="WW8Num20z6"/>
    <w:qFormat/>
    <w:rsid w:val="00372D5E"/>
  </w:style>
  <w:style w:type="character" w:customStyle="1" w:styleId="WW8Num20z7">
    <w:name w:val="WW8Num20z7"/>
    <w:qFormat/>
    <w:rsid w:val="00372D5E"/>
  </w:style>
  <w:style w:type="character" w:customStyle="1" w:styleId="WW8Num20z8">
    <w:name w:val="WW8Num20z8"/>
    <w:qFormat/>
    <w:rsid w:val="00372D5E"/>
  </w:style>
  <w:style w:type="character" w:customStyle="1" w:styleId="WW8Num21z0">
    <w:name w:val="WW8Num21z0"/>
    <w:qFormat/>
    <w:rsid w:val="00372D5E"/>
    <w:rPr>
      <w:rFonts w:ascii="Symbol" w:hAnsi="Symbol" w:cs="OpenSymbol;Arial Unicode MS"/>
    </w:rPr>
  </w:style>
  <w:style w:type="character" w:customStyle="1" w:styleId="WW8Num21z1">
    <w:name w:val="WW8Num21z1"/>
    <w:qFormat/>
    <w:rsid w:val="00372D5E"/>
  </w:style>
  <w:style w:type="character" w:customStyle="1" w:styleId="WW8Num21z2">
    <w:name w:val="WW8Num21z2"/>
    <w:qFormat/>
    <w:rsid w:val="00372D5E"/>
  </w:style>
  <w:style w:type="character" w:customStyle="1" w:styleId="WW8Num21z3">
    <w:name w:val="WW8Num21z3"/>
    <w:qFormat/>
    <w:rsid w:val="00372D5E"/>
  </w:style>
  <w:style w:type="character" w:customStyle="1" w:styleId="WW8Num21z4">
    <w:name w:val="WW8Num21z4"/>
    <w:qFormat/>
    <w:rsid w:val="00372D5E"/>
  </w:style>
  <w:style w:type="character" w:customStyle="1" w:styleId="WW8Num21z5">
    <w:name w:val="WW8Num21z5"/>
    <w:qFormat/>
    <w:rsid w:val="00372D5E"/>
  </w:style>
  <w:style w:type="character" w:customStyle="1" w:styleId="WW8Num21z6">
    <w:name w:val="WW8Num21z6"/>
    <w:qFormat/>
    <w:rsid w:val="00372D5E"/>
  </w:style>
  <w:style w:type="character" w:customStyle="1" w:styleId="WW8Num21z7">
    <w:name w:val="WW8Num21z7"/>
    <w:qFormat/>
    <w:rsid w:val="00372D5E"/>
  </w:style>
  <w:style w:type="character" w:customStyle="1" w:styleId="WW8Num21z8">
    <w:name w:val="WW8Num21z8"/>
    <w:qFormat/>
    <w:rsid w:val="00372D5E"/>
  </w:style>
  <w:style w:type="character" w:customStyle="1" w:styleId="WW8Num22z0">
    <w:name w:val="WW8Num22z0"/>
    <w:qFormat/>
    <w:rsid w:val="00372D5E"/>
    <w:rPr>
      <w:rFonts w:ascii="Symbol" w:hAnsi="Symbol" w:cs="OpenSymbol;Arial Unicode MS"/>
    </w:rPr>
  </w:style>
  <w:style w:type="character" w:customStyle="1" w:styleId="WW8Num22z1">
    <w:name w:val="WW8Num22z1"/>
    <w:qFormat/>
    <w:rsid w:val="00372D5E"/>
  </w:style>
  <w:style w:type="character" w:customStyle="1" w:styleId="WW8Num22z2">
    <w:name w:val="WW8Num22z2"/>
    <w:qFormat/>
    <w:rsid w:val="00372D5E"/>
  </w:style>
  <w:style w:type="character" w:customStyle="1" w:styleId="WW8Num22z3">
    <w:name w:val="WW8Num22z3"/>
    <w:qFormat/>
    <w:rsid w:val="00372D5E"/>
  </w:style>
  <w:style w:type="character" w:customStyle="1" w:styleId="WW8Num22z4">
    <w:name w:val="WW8Num22z4"/>
    <w:qFormat/>
    <w:rsid w:val="00372D5E"/>
  </w:style>
  <w:style w:type="character" w:customStyle="1" w:styleId="WW8Num22z5">
    <w:name w:val="WW8Num22z5"/>
    <w:qFormat/>
    <w:rsid w:val="00372D5E"/>
  </w:style>
  <w:style w:type="character" w:customStyle="1" w:styleId="WW8Num22z6">
    <w:name w:val="WW8Num22z6"/>
    <w:qFormat/>
    <w:rsid w:val="00372D5E"/>
  </w:style>
  <w:style w:type="character" w:customStyle="1" w:styleId="WW8Num22z7">
    <w:name w:val="WW8Num22z7"/>
    <w:qFormat/>
    <w:rsid w:val="00372D5E"/>
  </w:style>
  <w:style w:type="character" w:customStyle="1" w:styleId="WW8Num22z8">
    <w:name w:val="WW8Num22z8"/>
    <w:qFormat/>
    <w:rsid w:val="00372D5E"/>
  </w:style>
  <w:style w:type="character" w:customStyle="1" w:styleId="WW8Num23z0">
    <w:name w:val="WW8Num23z0"/>
    <w:qFormat/>
    <w:rsid w:val="00372D5E"/>
    <w:rPr>
      <w:rFonts w:ascii="Symbol" w:hAnsi="Symbol" w:cs="OpenSymbol;Arial Unicode MS"/>
    </w:rPr>
  </w:style>
  <w:style w:type="character" w:customStyle="1" w:styleId="WW8Num23z1">
    <w:name w:val="WW8Num23z1"/>
    <w:qFormat/>
    <w:rsid w:val="00372D5E"/>
  </w:style>
  <w:style w:type="character" w:customStyle="1" w:styleId="WW8Num23z2">
    <w:name w:val="WW8Num23z2"/>
    <w:qFormat/>
    <w:rsid w:val="00372D5E"/>
  </w:style>
  <w:style w:type="character" w:customStyle="1" w:styleId="WW8Num23z3">
    <w:name w:val="WW8Num23z3"/>
    <w:qFormat/>
    <w:rsid w:val="00372D5E"/>
  </w:style>
  <w:style w:type="character" w:customStyle="1" w:styleId="WW8Num23z4">
    <w:name w:val="WW8Num23z4"/>
    <w:qFormat/>
    <w:rsid w:val="00372D5E"/>
  </w:style>
  <w:style w:type="character" w:customStyle="1" w:styleId="WW8Num23z5">
    <w:name w:val="WW8Num23z5"/>
    <w:qFormat/>
    <w:rsid w:val="00372D5E"/>
  </w:style>
  <w:style w:type="character" w:customStyle="1" w:styleId="WW8Num23z6">
    <w:name w:val="WW8Num23z6"/>
    <w:qFormat/>
    <w:rsid w:val="00372D5E"/>
  </w:style>
  <w:style w:type="character" w:customStyle="1" w:styleId="WW8Num23z7">
    <w:name w:val="WW8Num23z7"/>
    <w:qFormat/>
    <w:rsid w:val="00372D5E"/>
  </w:style>
  <w:style w:type="character" w:customStyle="1" w:styleId="WW8Num23z8">
    <w:name w:val="WW8Num23z8"/>
    <w:qFormat/>
    <w:rsid w:val="00372D5E"/>
  </w:style>
  <w:style w:type="character" w:customStyle="1" w:styleId="WW8Num24z0">
    <w:name w:val="WW8Num24z0"/>
    <w:qFormat/>
    <w:rsid w:val="00372D5E"/>
    <w:rPr>
      <w:rFonts w:ascii="Symbol" w:hAnsi="Symbol" w:cs="OpenSymbol;Arial Unicode MS"/>
    </w:rPr>
  </w:style>
  <w:style w:type="character" w:customStyle="1" w:styleId="WW8Num24z1">
    <w:name w:val="WW8Num24z1"/>
    <w:qFormat/>
    <w:rsid w:val="00372D5E"/>
  </w:style>
  <w:style w:type="character" w:customStyle="1" w:styleId="WW8Num24z2">
    <w:name w:val="WW8Num24z2"/>
    <w:qFormat/>
    <w:rsid w:val="00372D5E"/>
  </w:style>
  <w:style w:type="character" w:customStyle="1" w:styleId="WW8Num24z3">
    <w:name w:val="WW8Num24z3"/>
    <w:qFormat/>
    <w:rsid w:val="00372D5E"/>
  </w:style>
  <w:style w:type="character" w:customStyle="1" w:styleId="WW8Num24z4">
    <w:name w:val="WW8Num24z4"/>
    <w:qFormat/>
    <w:rsid w:val="00372D5E"/>
  </w:style>
  <w:style w:type="character" w:customStyle="1" w:styleId="WW8Num24z5">
    <w:name w:val="WW8Num24z5"/>
    <w:qFormat/>
    <w:rsid w:val="00372D5E"/>
  </w:style>
  <w:style w:type="character" w:customStyle="1" w:styleId="WW8Num24z6">
    <w:name w:val="WW8Num24z6"/>
    <w:qFormat/>
    <w:rsid w:val="00372D5E"/>
  </w:style>
  <w:style w:type="character" w:customStyle="1" w:styleId="WW8Num24z7">
    <w:name w:val="WW8Num24z7"/>
    <w:qFormat/>
    <w:rsid w:val="00372D5E"/>
  </w:style>
  <w:style w:type="character" w:customStyle="1" w:styleId="WW8Num24z8">
    <w:name w:val="WW8Num24z8"/>
    <w:qFormat/>
    <w:rsid w:val="00372D5E"/>
  </w:style>
  <w:style w:type="character" w:customStyle="1" w:styleId="WW8Num25z0">
    <w:name w:val="WW8Num25z0"/>
    <w:qFormat/>
    <w:rsid w:val="00372D5E"/>
    <w:rPr>
      <w:rFonts w:cs="Mangal;Courier New"/>
    </w:rPr>
  </w:style>
  <w:style w:type="character" w:customStyle="1" w:styleId="WW8Num25z1">
    <w:name w:val="WW8Num25z1"/>
    <w:qFormat/>
    <w:rsid w:val="00372D5E"/>
  </w:style>
  <w:style w:type="character" w:customStyle="1" w:styleId="WW8Num25z2">
    <w:name w:val="WW8Num25z2"/>
    <w:qFormat/>
    <w:rsid w:val="00372D5E"/>
  </w:style>
  <w:style w:type="character" w:customStyle="1" w:styleId="WW8Num25z3">
    <w:name w:val="WW8Num25z3"/>
    <w:qFormat/>
    <w:rsid w:val="00372D5E"/>
  </w:style>
  <w:style w:type="character" w:customStyle="1" w:styleId="WW8Num25z4">
    <w:name w:val="WW8Num25z4"/>
    <w:qFormat/>
    <w:rsid w:val="00372D5E"/>
  </w:style>
  <w:style w:type="character" w:customStyle="1" w:styleId="WW8Num25z5">
    <w:name w:val="WW8Num25z5"/>
    <w:qFormat/>
    <w:rsid w:val="00372D5E"/>
  </w:style>
  <w:style w:type="character" w:customStyle="1" w:styleId="WW8Num25z6">
    <w:name w:val="WW8Num25z6"/>
    <w:qFormat/>
    <w:rsid w:val="00372D5E"/>
  </w:style>
  <w:style w:type="character" w:customStyle="1" w:styleId="WW8Num25z7">
    <w:name w:val="WW8Num25z7"/>
    <w:qFormat/>
    <w:rsid w:val="00372D5E"/>
  </w:style>
  <w:style w:type="character" w:customStyle="1" w:styleId="WW8Num25z8">
    <w:name w:val="WW8Num25z8"/>
    <w:qFormat/>
    <w:rsid w:val="00372D5E"/>
  </w:style>
  <w:style w:type="character" w:customStyle="1" w:styleId="WW8Num26z0">
    <w:name w:val="WW8Num26z0"/>
    <w:qFormat/>
    <w:rsid w:val="00372D5E"/>
    <w:rPr>
      <w:rFonts w:ascii="Symbol" w:hAnsi="Symbol" w:cs="OpenSymbol;Arial Unicode MS"/>
    </w:rPr>
  </w:style>
  <w:style w:type="character" w:customStyle="1" w:styleId="WW8Num26z1">
    <w:name w:val="WW8Num26z1"/>
    <w:qFormat/>
    <w:rsid w:val="00372D5E"/>
  </w:style>
  <w:style w:type="character" w:customStyle="1" w:styleId="WW8Num26z2">
    <w:name w:val="WW8Num26z2"/>
    <w:qFormat/>
    <w:rsid w:val="00372D5E"/>
  </w:style>
  <w:style w:type="character" w:customStyle="1" w:styleId="WW8Num26z3">
    <w:name w:val="WW8Num26z3"/>
    <w:qFormat/>
    <w:rsid w:val="00372D5E"/>
  </w:style>
  <w:style w:type="character" w:customStyle="1" w:styleId="WW8Num26z4">
    <w:name w:val="WW8Num26z4"/>
    <w:qFormat/>
    <w:rsid w:val="00372D5E"/>
  </w:style>
  <w:style w:type="character" w:customStyle="1" w:styleId="WW8Num26z5">
    <w:name w:val="WW8Num26z5"/>
    <w:qFormat/>
    <w:rsid w:val="00372D5E"/>
  </w:style>
  <w:style w:type="character" w:customStyle="1" w:styleId="WW8Num26z6">
    <w:name w:val="WW8Num26z6"/>
    <w:qFormat/>
    <w:rsid w:val="00372D5E"/>
  </w:style>
  <w:style w:type="character" w:customStyle="1" w:styleId="WW8Num26z7">
    <w:name w:val="WW8Num26z7"/>
    <w:qFormat/>
    <w:rsid w:val="00372D5E"/>
  </w:style>
  <w:style w:type="character" w:customStyle="1" w:styleId="WW8Num26z8">
    <w:name w:val="WW8Num26z8"/>
    <w:qFormat/>
    <w:rsid w:val="00372D5E"/>
  </w:style>
  <w:style w:type="character" w:customStyle="1" w:styleId="WW8Num27z0">
    <w:name w:val="WW8Num27z0"/>
    <w:qFormat/>
    <w:rsid w:val="00372D5E"/>
    <w:rPr>
      <w:rFonts w:ascii="Symbol" w:hAnsi="Symbol" w:cs="OpenSymbol;Arial Unicode MS"/>
    </w:rPr>
  </w:style>
  <w:style w:type="character" w:customStyle="1" w:styleId="WW8Num28z0">
    <w:name w:val="WW8Num28z0"/>
    <w:qFormat/>
    <w:rsid w:val="00372D5E"/>
  </w:style>
  <w:style w:type="character" w:customStyle="1" w:styleId="WW8Num28z1">
    <w:name w:val="WW8Num28z1"/>
    <w:qFormat/>
    <w:rsid w:val="00372D5E"/>
  </w:style>
  <w:style w:type="character" w:customStyle="1" w:styleId="WW8Num28z2">
    <w:name w:val="WW8Num28z2"/>
    <w:qFormat/>
    <w:rsid w:val="00372D5E"/>
  </w:style>
  <w:style w:type="character" w:customStyle="1" w:styleId="WW8Num28z3">
    <w:name w:val="WW8Num28z3"/>
    <w:qFormat/>
    <w:rsid w:val="00372D5E"/>
  </w:style>
  <w:style w:type="character" w:customStyle="1" w:styleId="WW8Num28z4">
    <w:name w:val="WW8Num28z4"/>
    <w:qFormat/>
    <w:rsid w:val="00372D5E"/>
  </w:style>
  <w:style w:type="character" w:customStyle="1" w:styleId="WW8Num28z5">
    <w:name w:val="WW8Num28z5"/>
    <w:qFormat/>
    <w:rsid w:val="00372D5E"/>
  </w:style>
  <w:style w:type="character" w:customStyle="1" w:styleId="WW8Num28z6">
    <w:name w:val="WW8Num28z6"/>
    <w:qFormat/>
    <w:rsid w:val="00372D5E"/>
  </w:style>
  <w:style w:type="character" w:customStyle="1" w:styleId="WW8Num28z7">
    <w:name w:val="WW8Num28z7"/>
    <w:qFormat/>
    <w:rsid w:val="00372D5E"/>
  </w:style>
  <w:style w:type="character" w:customStyle="1" w:styleId="WW8Num28z8">
    <w:name w:val="WW8Num28z8"/>
    <w:qFormat/>
    <w:rsid w:val="00372D5E"/>
  </w:style>
  <w:style w:type="character" w:customStyle="1" w:styleId="WW8Num29z0">
    <w:name w:val="WW8Num29z0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WW8Num30z0">
    <w:name w:val="WW8Num30z0"/>
    <w:qFormat/>
    <w:rsid w:val="00372D5E"/>
    <w:rPr>
      <w:rFonts w:ascii="Symbol" w:hAnsi="Symbol" w:cs="OpenSymbol;Arial Unicode MS"/>
    </w:rPr>
  </w:style>
  <w:style w:type="character" w:customStyle="1" w:styleId="WW8Num31z0">
    <w:name w:val="WW8Num31z0"/>
    <w:qFormat/>
    <w:rsid w:val="00372D5E"/>
    <w:rPr>
      <w:rFonts w:ascii="Symbol" w:hAnsi="Symbol" w:cs="OpenSymbol;Arial Unicode MS"/>
    </w:rPr>
  </w:style>
  <w:style w:type="character" w:customStyle="1" w:styleId="WW8Num32z0">
    <w:name w:val="WW8Num32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3z0">
    <w:name w:val="WW8Num33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4z0">
    <w:name w:val="WW8Num34z0"/>
    <w:qFormat/>
    <w:rsid w:val="00372D5E"/>
    <w:rPr>
      <w:rFonts w:ascii="Symbol" w:hAnsi="Symbol" w:cs="OpenSymbol;Arial Unicode MS"/>
    </w:rPr>
  </w:style>
  <w:style w:type="character" w:customStyle="1" w:styleId="WW8Num35z0">
    <w:name w:val="WW8Num35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6z0">
    <w:name w:val="WW8Num36z0"/>
    <w:qFormat/>
    <w:rsid w:val="00372D5E"/>
    <w:rPr>
      <w:rFonts w:ascii="Symbol" w:hAnsi="Symbol" w:cs="OpenSymbol;Arial Unicode MS"/>
    </w:rPr>
  </w:style>
  <w:style w:type="character" w:customStyle="1" w:styleId="WW8Num37z0">
    <w:name w:val="WW8Num37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8z0">
    <w:name w:val="WW8Num38z0"/>
    <w:qFormat/>
    <w:rsid w:val="00372D5E"/>
    <w:rPr>
      <w:rFonts w:ascii="Symbol" w:hAnsi="Symbol" w:cs="OpenSymbol;Arial Unicode MS"/>
    </w:rPr>
  </w:style>
  <w:style w:type="character" w:customStyle="1" w:styleId="WW8Num39z0">
    <w:name w:val="WW8Num39z0"/>
    <w:qFormat/>
    <w:rsid w:val="00372D5E"/>
    <w:rPr>
      <w:rFonts w:ascii="Symbol" w:hAnsi="Symbol" w:cs="OpenSymbol;Arial Unicode MS"/>
    </w:rPr>
  </w:style>
  <w:style w:type="character" w:customStyle="1" w:styleId="WW8Num39z1">
    <w:name w:val="WW8Num39z1"/>
    <w:qFormat/>
    <w:rsid w:val="00372D5E"/>
    <w:rPr>
      <w:rFonts w:ascii="StarSymbol;Arial Unicode MS" w:hAnsi="StarSymbol;Arial Unicode MS" w:cs="OpenSymbol;Arial Unicode MS"/>
    </w:rPr>
  </w:style>
  <w:style w:type="character" w:customStyle="1" w:styleId="WW8Num40z0">
    <w:name w:val="WW8Num40z0"/>
    <w:qFormat/>
    <w:rsid w:val="00372D5E"/>
  </w:style>
  <w:style w:type="character" w:customStyle="1" w:styleId="WW8Num40z1">
    <w:name w:val="WW8Num40z1"/>
    <w:qFormat/>
    <w:rsid w:val="00372D5E"/>
  </w:style>
  <w:style w:type="character" w:customStyle="1" w:styleId="WW8Num40z2">
    <w:name w:val="WW8Num40z2"/>
    <w:qFormat/>
    <w:rsid w:val="00372D5E"/>
  </w:style>
  <w:style w:type="character" w:customStyle="1" w:styleId="WW8Num40z3">
    <w:name w:val="WW8Num40z3"/>
    <w:qFormat/>
    <w:rsid w:val="00372D5E"/>
  </w:style>
  <w:style w:type="character" w:customStyle="1" w:styleId="WW8Num40z4">
    <w:name w:val="WW8Num40z4"/>
    <w:qFormat/>
    <w:rsid w:val="00372D5E"/>
  </w:style>
  <w:style w:type="character" w:customStyle="1" w:styleId="WW8Num40z5">
    <w:name w:val="WW8Num40z5"/>
    <w:qFormat/>
    <w:rsid w:val="00372D5E"/>
  </w:style>
  <w:style w:type="character" w:customStyle="1" w:styleId="WW8Num40z6">
    <w:name w:val="WW8Num40z6"/>
    <w:qFormat/>
    <w:rsid w:val="00372D5E"/>
  </w:style>
  <w:style w:type="character" w:customStyle="1" w:styleId="WW8Num40z7">
    <w:name w:val="WW8Num40z7"/>
    <w:qFormat/>
    <w:rsid w:val="00372D5E"/>
  </w:style>
  <w:style w:type="character" w:customStyle="1" w:styleId="WW8Num40z8">
    <w:name w:val="WW8Num40z8"/>
    <w:qFormat/>
    <w:rsid w:val="00372D5E"/>
  </w:style>
  <w:style w:type="character" w:customStyle="1" w:styleId="WW8Num41z0">
    <w:name w:val="WW8Num41z0"/>
    <w:qFormat/>
    <w:rsid w:val="00372D5E"/>
  </w:style>
  <w:style w:type="character" w:customStyle="1" w:styleId="WW8Num41z1">
    <w:name w:val="WW8Num41z1"/>
    <w:qFormat/>
    <w:rsid w:val="00372D5E"/>
  </w:style>
  <w:style w:type="character" w:customStyle="1" w:styleId="WW8Num41z2">
    <w:name w:val="WW8Num41z2"/>
    <w:qFormat/>
    <w:rsid w:val="00372D5E"/>
  </w:style>
  <w:style w:type="character" w:customStyle="1" w:styleId="WW8Num41z3">
    <w:name w:val="WW8Num41z3"/>
    <w:qFormat/>
    <w:rsid w:val="00372D5E"/>
  </w:style>
  <w:style w:type="character" w:customStyle="1" w:styleId="WW8Num41z4">
    <w:name w:val="WW8Num41z4"/>
    <w:qFormat/>
    <w:rsid w:val="00372D5E"/>
  </w:style>
  <w:style w:type="character" w:customStyle="1" w:styleId="WW8Num41z5">
    <w:name w:val="WW8Num41z5"/>
    <w:qFormat/>
    <w:rsid w:val="00372D5E"/>
  </w:style>
  <w:style w:type="character" w:customStyle="1" w:styleId="WW8Num41z6">
    <w:name w:val="WW8Num41z6"/>
    <w:qFormat/>
    <w:rsid w:val="00372D5E"/>
  </w:style>
  <w:style w:type="character" w:customStyle="1" w:styleId="WW8Num41z7">
    <w:name w:val="WW8Num41z7"/>
    <w:qFormat/>
    <w:rsid w:val="00372D5E"/>
  </w:style>
  <w:style w:type="character" w:customStyle="1" w:styleId="WW8Num41z8">
    <w:name w:val="WW8Num41z8"/>
    <w:qFormat/>
    <w:rsid w:val="00372D5E"/>
  </w:style>
  <w:style w:type="character" w:customStyle="1" w:styleId="WW8Num42z0">
    <w:name w:val="WW8Num42z0"/>
    <w:qFormat/>
    <w:rsid w:val="00372D5E"/>
  </w:style>
  <w:style w:type="character" w:customStyle="1" w:styleId="WW8Num42z1">
    <w:name w:val="WW8Num42z1"/>
    <w:qFormat/>
    <w:rsid w:val="00372D5E"/>
  </w:style>
  <w:style w:type="character" w:customStyle="1" w:styleId="WW8Num42z2">
    <w:name w:val="WW8Num42z2"/>
    <w:qFormat/>
    <w:rsid w:val="00372D5E"/>
  </w:style>
  <w:style w:type="character" w:customStyle="1" w:styleId="WW8Num42z3">
    <w:name w:val="WW8Num42z3"/>
    <w:qFormat/>
    <w:rsid w:val="00372D5E"/>
  </w:style>
  <w:style w:type="character" w:customStyle="1" w:styleId="WW8Num42z4">
    <w:name w:val="WW8Num42z4"/>
    <w:qFormat/>
    <w:rsid w:val="00372D5E"/>
  </w:style>
  <w:style w:type="character" w:customStyle="1" w:styleId="WW8Num42z5">
    <w:name w:val="WW8Num42z5"/>
    <w:qFormat/>
    <w:rsid w:val="00372D5E"/>
  </w:style>
  <w:style w:type="character" w:customStyle="1" w:styleId="WW8Num42z6">
    <w:name w:val="WW8Num42z6"/>
    <w:qFormat/>
    <w:rsid w:val="00372D5E"/>
  </w:style>
  <w:style w:type="character" w:customStyle="1" w:styleId="WW8Num42z7">
    <w:name w:val="WW8Num42z7"/>
    <w:qFormat/>
    <w:rsid w:val="00372D5E"/>
  </w:style>
  <w:style w:type="character" w:customStyle="1" w:styleId="WW8Num42z8">
    <w:name w:val="WW8Num42z8"/>
    <w:qFormat/>
    <w:rsid w:val="00372D5E"/>
  </w:style>
  <w:style w:type="character" w:customStyle="1" w:styleId="WW8Num43z0">
    <w:name w:val="WW8Num43z0"/>
    <w:qFormat/>
    <w:rsid w:val="00372D5E"/>
  </w:style>
  <w:style w:type="character" w:customStyle="1" w:styleId="WW8Num43z1">
    <w:name w:val="WW8Num43z1"/>
    <w:qFormat/>
    <w:rsid w:val="00372D5E"/>
  </w:style>
  <w:style w:type="character" w:customStyle="1" w:styleId="WW8Num43z2">
    <w:name w:val="WW8Num43z2"/>
    <w:qFormat/>
    <w:rsid w:val="00372D5E"/>
  </w:style>
  <w:style w:type="character" w:customStyle="1" w:styleId="WW8Num43z3">
    <w:name w:val="WW8Num43z3"/>
    <w:qFormat/>
    <w:rsid w:val="00372D5E"/>
  </w:style>
  <w:style w:type="character" w:customStyle="1" w:styleId="WW8Num43z4">
    <w:name w:val="WW8Num43z4"/>
    <w:qFormat/>
    <w:rsid w:val="00372D5E"/>
  </w:style>
  <w:style w:type="character" w:customStyle="1" w:styleId="WW8Num43z5">
    <w:name w:val="WW8Num43z5"/>
    <w:qFormat/>
    <w:rsid w:val="00372D5E"/>
  </w:style>
  <w:style w:type="character" w:customStyle="1" w:styleId="WW8Num43z6">
    <w:name w:val="WW8Num43z6"/>
    <w:qFormat/>
    <w:rsid w:val="00372D5E"/>
  </w:style>
  <w:style w:type="character" w:customStyle="1" w:styleId="WW8Num43z7">
    <w:name w:val="WW8Num43z7"/>
    <w:qFormat/>
    <w:rsid w:val="00372D5E"/>
  </w:style>
  <w:style w:type="character" w:customStyle="1" w:styleId="WW8Num43z8">
    <w:name w:val="WW8Num43z8"/>
    <w:qFormat/>
    <w:rsid w:val="00372D5E"/>
  </w:style>
  <w:style w:type="character" w:customStyle="1" w:styleId="WW8Num44z0">
    <w:name w:val="WW8Num44z0"/>
    <w:qFormat/>
    <w:rsid w:val="00372D5E"/>
  </w:style>
  <w:style w:type="character" w:customStyle="1" w:styleId="WW8Num44z1">
    <w:name w:val="WW8Num44z1"/>
    <w:qFormat/>
    <w:rsid w:val="00372D5E"/>
  </w:style>
  <w:style w:type="character" w:customStyle="1" w:styleId="WW8Num44z2">
    <w:name w:val="WW8Num44z2"/>
    <w:qFormat/>
    <w:rsid w:val="00372D5E"/>
  </w:style>
  <w:style w:type="character" w:customStyle="1" w:styleId="WW8Num44z3">
    <w:name w:val="WW8Num44z3"/>
    <w:qFormat/>
    <w:rsid w:val="00372D5E"/>
  </w:style>
  <w:style w:type="character" w:customStyle="1" w:styleId="WW8Num44z4">
    <w:name w:val="WW8Num44z4"/>
    <w:qFormat/>
    <w:rsid w:val="00372D5E"/>
  </w:style>
  <w:style w:type="character" w:customStyle="1" w:styleId="WW8Num44z5">
    <w:name w:val="WW8Num44z5"/>
    <w:qFormat/>
    <w:rsid w:val="00372D5E"/>
  </w:style>
  <w:style w:type="character" w:customStyle="1" w:styleId="WW8Num44z6">
    <w:name w:val="WW8Num44z6"/>
    <w:qFormat/>
    <w:rsid w:val="00372D5E"/>
  </w:style>
  <w:style w:type="character" w:customStyle="1" w:styleId="WW8Num44z7">
    <w:name w:val="WW8Num44z7"/>
    <w:qFormat/>
    <w:rsid w:val="00372D5E"/>
  </w:style>
  <w:style w:type="character" w:customStyle="1" w:styleId="WW8Num44z8">
    <w:name w:val="WW8Num44z8"/>
    <w:qFormat/>
    <w:rsid w:val="00372D5E"/>
  </w:style>
  <w:style w:type="character" w:customStyle="1" w:styleId="WW8Num45z0">
    <w:name w:val="WW8Num45z0"/>
    <w:qFormat/>
    <w:rsid w:val="00372D5E"/>
  </w:style>
  <w:style w:type="character" w:customStyle="1" w:styleId="WW8Num45z1">
    <w:name w:val="WW8Num45z1"/>
    <w:qFormat/>
    <w:rsid w:val="00372D5E"/>
  </w:style>
  <w:style w:type="character" w:customStyle="1" w:styleId="WW8Num45z2">
    <w:name w:val="WW8Num45z2"/>
    <w:qFormat/>
    <w:rsid w:val="00372D5E"/>
  </w:style>
  <w:style w:type="character" w:customStyle="1" w:styleId="WW8Num45z3">
    <w:name w:val="WW8Num45z3"/>
    <w:qFormat/>
    <w:rsid w:val="00372D5E"/>
  </w:style>
  <w:style w:type="character" w:customStyle="1" w:styleId="WW8Num45z4">
    <w:name w:val="WW8Num45z4"/>
    <w:qFormat/>
    <w:rsid w:val="00372D5E"/>
  </w:style>
  <w:style w:type="character" w:customStyle="1" w:styleId="WW8Num45z5">
    <w:name w:val="WW8Num45z5"/>
    <w:qFormat/>
    <w:rsid w:val="00372D5E"/>
  </w:style>
  <w:style w:type="character" w:customStyle="1" w:styleId="WW8Num45z6">
    <w:name w:val="WW8Num45z6"/>
    <w:qFormat/>
    <w:rsid w:val="00372D5E"/>
  </w:style>
  <w:style w:type="character" w:customStyle="1" w:styleId="WW8Num45z7">
    <w:name w:val="WW8Num45z7"/>
    <w:qFormat/>
    <w:rsid w:val="00372D5E"/>
  </w:style>
  <w:style w:type="character" w:customStyle="1" w:styleId="WW8Num45z8">
    <w:name w:val="WW8Num45z8"/>
    <w:qFormat/>
    <w:rsid w:val="00372D5E"/>
  </w:style>
  <w:style w:type="character" w:customStyle="1" w:styleId="WW8Num46z0">
    <w:name w:val="WW8Num46z0"/>
    <w:qFormat/>
    <w:rsid w:val="00372D5E"/>
  </w:style>
  <w:style w:type="character" w:customStyle="1" w:styleId="WW8Num46z1">
    <w:name w:val="WW8Num46z1"/>
    <w:qFormat/>
    <w:rsid w:val="00372D5E"/>
  </w:style>
  <w:style w:type="character" w:customStyle="1" w:styleId="WW8Num46z2">
    <w:name w:val="WW8Num46z2"/>
    <w:qFormat/>
    <w:rsid w:val="00372D5E"/>
  </w:style>
  <w:style w:type="character" w:customStyle="1" w:styleId="WW8Num46z3">
    <w:name w:val="WW8Num46z3"/>
    <w:qFormat/>
    <w:rsid w:val="00372D5E"/>
  </w:style>
  <w:style w:type="character" w:customStyle="1" w:styleId="WW8Num46z4">
    <w:name w:val="WW8Num46z4"/>
    <w:qFormat/>
    <w:rsid w:val="00372D5E"/>
  </w:style>
  <w:style w:type="character" w:customStyle="1" w:styleId="WW8Num46z5">
    <w:name w:val="WW8Num46z5"/>
    <w:qFormat/>
    <w:rsid w:val="00372D5E"/>
  </w:style>
  <w:style w:type="character" w:customStyle="1" w:styleId="WW8Num46z6">
    <w:name w:val="WW8Num46z6"/>
    <w:qFormat/>
    <w:rsid w:val="00372D5E"/>
  </w:style>
  <w:style w:type="character" w:customStyle="1" w:styleId="WW8Num46z7">
    <w:name w:val="WW8Num46z7"/>
    <w:qFormat/>
    <w:rsid w:val="00372D5E"/>
  </w:style>
  <w:style w:type="character" w:customStyle="1" w:styleId="WW8Num46z8">
    <w:name w:val="WW8Num46z8"/>
    <w:qFormat/>
    <w:rsid w:val="00372D5E"/>
  </w:style>
  <w:style w:type="character" w:customStyle="1" w:styleId="WW8Num18z1">
    <w:name w:val="WW8Num18z1"/>
    <w:qFormat/>
    <w:rsid w:val="00372D5E"/>
  </w:style>
  <w:style w:type="character" w:customStyle="1" w:styleId="WW8Num18z2">
    <w:name w:val="WW8Num18z2"/>
    <w:qFormat/>
    <w:rsid w:val="00372D5E"/>
  </w:style>
  <w:style w:type="character" w:customStyle="1" w:styleId="WW8Num18z3">
    <w:name w:val="WW8Num18z3"/>
    <w:qFormat/>
    <w:rsid w:val="00372D5E"/>
  </w:style>
  <w:style w:type="character" w:customStyle="1" w:styleId="WW8Num18z4">
    <w:name w:val="WW8Num18z4"/>
    <w:qFormat/>
    <w:rsid w:val="00372D5E"/>
  </w:style>
  <w:style w:type="character" w:customStyle="1" w:styleId="WW8Num18z5">
    <w:name w:val="WW8Num18z5"/>
    <w:qFormat/>
    <w:rsid w:val="00372D5E"/>
  </w:style>
  <w:style w:type="character" w:customStyle="1" w:styleId="WW8Num18z6">
    <w:name w:val="WW8Num18z6"/>
    <w:qFormat/>
    <w:rsid w:val="00372D5E"/>
  </w:style>
  <w:style w:type="character" w:customStyle="1" w:styleId="WW8Num18z7">
    <w:name w:val="WW8Num18z7"/>
    <w:qFormat/>
    <w:rsid w:val="00372D5E"/>
  </w:style>
  <w:style w:type="character" w:customStyle="1" w:styleId="WW8Num18z8">
    <w:name w:val="WW8Num18z8"/>
    <w:qFormat/>
    <w:rsid w:val="00372D5E"/>
  </w:style>
  <w:style w:type="character" w:customStyle="1" w:styleId="WW8Num27z1">
    <w:name w:val="WW8Num27z1"/>
    <w:qFormat/>
    <w:rsid w:val="00372D5E"/>
  </w:style>
  <w:style w:type="character" w:customStyle="1" w:styleId="WW8Num27z2">
    <w:name w:val="WW8Num27z2"/>
    <w:qFormat/>
    <w:rsid w:val="00372D5E"/>
  </w:style>
  <w:style w:type="character" w:customStyle="1" w:styleId="WW8Num27z3">
    <w:name w:val="WW8Num27z3"/>
    <w:qFormat/>
    <w:rsid w:val="00372D5E"/>
  </w:style>
  <w:style w:type="character" w:customStyle="1" w:styleId="WW8Num27z4">
    <w:name w:val="WW8Num27z4"/>
    <w:qFormat/>
    <w:rsid w:val="00372D5E"/>
  </w:style>
  <w:style w:type="character" w:customStyle="1" w:styleId="WW8Num27z5">
    <w:name w:val="WW8Num27z5"/>
    <w:qFormat/>
    <w:rsid w:val="00372D5E"/>
  </w:style>
  <w:style w:type="character" w:customStyle="1" w:styleId="WW8Num27z6">
    <w:name w:val="WW8Num27z6"/>
    <w:qFormat/>
    <w:rsid w:val="00372D5E"/>
  </w:style>
  <w:style w:type="character" w:customStyle="1" w:styleId="WW8Num27z7">
    <w:name w:val="WW8Num27z7"/>
    <w:qFormat/>
    <w:rsid w:val="00372D5E"/>
  </w:style>
  <w:style w:type="character" w:customStyle="1" w:styleId="WW8Num27z8">
    <w:name w:val="WW8Num27z8"/>
    <w:qFormat/>
    <w:rsid w:val="00372D5E"/>
  </w:style>
  <w:style w:type="character" w:customStyle="1" w:styleId="WW8Num30z1">
    <w:name w:val="WW8Num30z1"/>
    <w:qFormat/>
    <w:rsid w:val="00372D5E"/>
  </w:style>
  <w:style w:type="character" w:customStyle="1" w:styleId="WW8Num30z2">
    <w:name w:val="WW8Num30z2"/>
    <w:qFormat/>
    <w:rsid w:val="00372D5E"/>
  </w:style>
  <w:style w:type="character" w:customStyle="1" w:styleId="WW8Num30z3">
    <w:name w:val="WW8Num30z3"/>
    <w:qFormat/>
    <w:rsid w:val="00372D5E"/>
  </w:style>
  <w:style w:type="character" w:customStyle="1" w:styleId="WW8Num30z4">
    <w:name w:val="WW8Num30z4"/>
    <w:qFormat/>
    <w:rsid w:val="00372D5E"/>
  </w:style>
  <w:style w:type="character" w:customStyle="1" w:styleId="WW8Num30z5">
    <w:name w:val="WW8Num30z5"/>
    <w:qFormat/>
    <w:rsid w:val="00372D5E"/>
  </w:style>
  <w:style w:type="character" w:customStyle="1" w:styleId="WW8Num30z6">
    <w:name w:val="WW8Num30z6"/>
    <w:qFormat/>
    <w:rsid w:val="00372D5E"/>
  </w:style>
  <w:style w:type="character" w:customStyle="1" w:styleId="WW8Num30z7">
    <w:name w:val="WW8Num30z7"/>
    <w:qFormat/>
    <w:rsid w:val="00372D5E"/>
  </w:style>
  <w:style w:type="character" w:customStyle="1" w:styleId="WW8Num30z8">
    <w:name w:val="WW8Num30z8"/>
    <w:qFormat/>
    <w:rsid w:val="00372D5E"/>
  </w:style>
  <w:style w:type="character" w:customStyle="1" w:styleId="WW8Num29z1">
    <w:name w:val="WW8Num29z1"/>
    <w:qFormat/>
    <w:rsid w:val="00372D5E"/>
  </w:style>
  <w:style w:type="character" w:customStyle="1" w:styleId="WW8Num29z2">
    <w:name w:val="WW8Num29z2"/>
    <w:qFormat/>
    <w:rsid w:val="00372D5E"/>
  </w:style>
  <w:style w:type="character" w:customStyle="1" w:styleId="WW8Num29z3">
    <w:name w:val="WW8Num29z3"/>
    <w:qFormat/>
    <w:rsid w:val="00372D5E"/>
  </w:style>
  <w:style w:type="character" w:customStyle="1" w:styleId="WW8Num29z4">
    <w:name w:val="WW8Num29z4"/>
    <w:qFormat/>
    <w:rsid w:val="00372D5E"/>
  </w:style>
  <w:style w:type="character" w:customStyle="1" w:styleId="WW8Num29z5">
    <w:name w:val="WW8Num29z5"/>
    <w:qFormat/>
    <w:rsid w:val="00372D5E"/>
  </w:style>
  <w:style w:type="character" w:customStyle="1" w:styleId="WW8Num29z6">
    <w:name w:val="WW8Num29z6"/>
    <w:qFormat/>
    <w:rsid w:val="00372D5E"/>
  </w:style>
  <w:style w:type="character" w:customStyle="1" w:styleId="WW8Num29z7">
    <w:name w:val="WW8Num29z7"/>
    <w:qFormat/>
    <w:rsid w:val="00372D5E"/>
  </w:style>
  <w:style w:type="character" w:customStyle="1" w:styleId="WW8Num29z8">
    <w:name w:val="WW8Num29z8"/>
    <w:qFormat/>
    <w:rsid w:val="00372D5E"/>
  </w:style>
  <w:style w:type="character" w:customStyle="1" w:styleId="WW8Num31z1">
    <w:name w:val="WW8Num31z1"/>
    <w:qFormat/>
    <w:rsid w:val="00372D5E"/>
  </w:style>
  <w:style w:type="character" w:customStyle="1" w:styleId="WW8Num31z2">
    <w:name w:val="WW8Num31z2"/>
    <w:qFormat/>
    <w:rsid w:val="00372D5E"/>
  </w:style>
  <w:style w:type="character" w:customStyle="1" w:styleId="WW8Num31z3">
    <w:name w:val="WW8Num31z3"/>
    <w:qFormat/>
    <w:rsid w:val="00372D5E"/>
  </w:style>
  <w:style w:type="character" w:customStyle="1" w:styleId="WW8Num31z4">
    <w:name w:val="WW8Num31z4"/>
    <w:qFormat/>
    <w:rsid w:val="00372D5E"/>
  </w:style>
  <w:style w:type="character" w:customStyle="1" w:styleId="WW8Num31z5">
    <w:name w:val="WW8Num31z5"/>
    <w:qFormat/>
    <w:rsid w:val="00372D5E"/>
  </w:style>
  <w:style w:type="character" w:customStyle="1" w:styleId="WW8Num31z6">
    <w:name w:val="WW8Num31z6"/>
    <w:qFormat/>
    <w:rsid w:val="00372D5E"/>
  </w:style>
  <w:style w:type="character" w:customStyle="1" w:styleId="WW8Num31z7">
    <w:name w:val="WW8Num31z7"/>
    <w:qFormat/>
    <w:rsid w:val="00372D5E"/>
  </w:style>
  <w:style w:type="character" w:customStyle="1" w:styleId="WW8Num31z8">
    <w:name w:val="WW8Num31z8"/>
    <w:qFormat/>
    <w:rsid w:val="00372D5E"/>
  </w:style>
  <w:style w:type="character" w:customStyle="1" w:styleId="WW8Num39z2">
    <w:name w:val="WW8Num39z2"/>
    <w:qFormat/>
    <w:rsid w:val="00372D5E"/>
  </w:style>
  <w:style w:type="character" w:customStyle="1" w:styleId="WW8Num39z3">
    <w:name w:val="WW8Num39z3"/>
    <w:qFormat/>
    <w:rsid w:val="00372D5E"/>
  </w:style>
  <w:style w:type="character" w:customStyle="1" w:styleId="WW8Num39z4">
    <w:name w:val="WW8Num39z4"/>
    <w:qFormat/>
    <w:rsid w:val="00372D5E"/>
  </w:style>
  <w:style w:type="character" w:customStyle="1" w:styleId="WW8Num39z5">
    <w:name w:val="WW8Num39z5"/>
    <w:qFormat/>
    <w:rsid w:val="00372D5E"/>
  </w:style>
  <w:style w:type="character" w:customStyle="1" w:styleId="WW8Num39z6">
    <w:name w:val="WW8Num39z6"/>
    <w:qFormat/>
    <w:rsid w:val="00372D5E"/>
  </w:style>
  <w:style w:type="character" w:customStyle="1" w:styleId="WW8Num39z7">
    <w:name w:val="WW8Num39z7"/>
    <w:qFormat/>
    <w:rsid w:val="00372D5E"/>
  </w:style>
  <w:style w:type="character" w:customStyle="1" w:styleId="WW8Num39z8">
    <w:name w:val="WW8Num39z8"/>
    <w:qFormat/>
    <w:rsid w:val="00372D5E"/>
  </w:style>
  <w:style w:type="character" w:customStyle="1" w:styleId="WW8Num33z1">
    <w:name w:val="WW8Num33z1"/>
    <w:qFormat/>
    <w:rsid w:val="00372D5E"/>
  </w:style>
  <w:style w:type="character" w:customStyle="1" w:styleId="WW8Num33z2">
    <w:name w:val="WW8Num33z2"/>
    <w:qFormat/>
    <w:rsid w:val="00372D5E"/>
  </w:style>
  <w:style w:type="character" w:customStyle="1" w:styleId="WW8Num33z3">
    <w:name w:val="WW8Num33z3"/>
    <w:qFormat/>
    <w:rsid w:val="00372D5E"/>
  </w:style>
  <w:style w:type="character" w:customStyle="1" w:styleId="WW8Num33z4">
    <w:name w:val="WW8Num33z4"/>
    <w:qFormat/>
    <w:rsid w:val="00372D5E"/>
  </w:style>
  <w:style w:type="character" w:customStyle="1" w:styleId="WW8Num33z5">
    <w:name w:val="WW8Num33z5"/>
    <w:qFormat/>
    <w:rsid w:val="00372D5E"/>
  </w:style>
  <w:style w:type="character" w:customStyle="1" w:styleId="WW8Num33z6">
    <w:name w:val="WW8Num33z6"/>
    <w:qFormat/>
    <w:rsid w:val="00372D5E"/>
  </w:style>
  <w:style w:type="character" w:customStyle="1" w:styleId="WW8Num33z7">
    <w:name w:val="WW8Num33z7"/>
    <w:qFormat/>
    <w:rsid w:val="00372D5E"/>
  </w:style>
  <w:style w:type="character" w:customStyle="1" w:styleId="WW8Num33z8">
    <w:name w:val="WW8Num33z8"/>
    <w:qFormat/>
    <w:rsid w:val="00372D5E"/>
  </w:style>
  <w:style w:type="character" w:customStyle="1" w:styleId="WW8Num2z2">
    <w:name w:val="WW8Num2z2"/>
    <w:qFormat/>
    <w:rsid w:val="00372D5E"/>
  </w:style>
  <w:style w:type="character" w:customStyle="1" w:styleId="WW8Num2z3">
    <w:name w:val="WW8Num2z3"/>
    <w:qFormat/>
    <w:rsid w:val="00372D5E"/>
  </w:style>
  <w:style w:type="character" w:customStyle="1" w:styleId="WW8Num2z4">
    <w:name w:val="WW8Num2z4"/>
    <w:qFormat/>
    <w:rsid w:val="00372D5E"/>
  </w:style>
  <w:style w:type="character" w:customStyle="1" w:styleId="WW8Num2z5">
    <w:name w:val="WW8Num2z5"/>
    <w:qFormat/>
    <w:rsid w:val="00372D5E"/>
  </w:style>
  <w:style w:type="character" w:customStyle="1" w:styleId="WW8Num2z6">
    <w:name w:val="WW8Num2z6"/>
    <w:qFormat/>
    <w:rsid w:val="00372D5E"/>
  </w:style>
  <w:style w:type="character" w:customStyle="1" w:styleId="WW8Num2z7">
    <w:name w:val="WW8Num2z7"/>
    <w:qFormat/>
    <w:rsid w:val="00372D5E"/>
  </w:style>
  <w:style w:type="character" w:customStyle="1" w:styleId="WW8Num2z8">
    <w:name w:val="WW8Num2z8"/>
    <w:qFormat/>
    <w:rsid w:val="00372D5E"/>
  </w:style>
  <w:style w:type="character" w:customStyle="1" w:styleId="WW8Num10z2">
    <w:name w:val="WW8Num10z2"/>
    <w:qFormat/>
    <w:rsid w:val="00372D5E"/>
  </w:style>
  <w:style w:type="character" w:customStyle="1" w:styleId="WW8Num10z3">
    <w:name w:val="WW8Num10z3"/>
    <w:qFormat/>
    <w:rsid w:val="00372D5E"/>
  </w:style>
  <w:style w:type="character" w:customStyle="1" w:styleId="WW8Num10z4">
    <w:name w:val="WW8Num10z4"/>
    <w:qFormat/>
    <w:rsid w:val="00372D5E"/>
  </w:style>
  <w:style w:type="character" w:customStyle="1" w:styleId="WW8Num10z5">
    <w:name w:val="WW8Num10z5"/>
    <w:qFormat/>
    <w:rsid w:val="00372D5E"/>
  </w:style>
  <w:style w:type="character" w:customStyle="1" w:styleId="WW8Num10z6">
    <w:name w:val="WW8Num10z6"/>
    <w:qFormat/>
    <w:rsid w:val="00372D5E"/>
  </w:style>
  <w:style w:type="character" w:customStyle="1" w:styleId="WW8Num10z7">
    <w:name w:val="WW8Num10z7"/>
    <w:qFormat/>
    <w:rsid w:val="00372D5E"/>
  </w:style>
  <w:style w:type="character" w:customStyle="1" w:styleId="WW8Num10z8">
    <w:name w:val="WW8Num10z8"/>
    <w:qFormat/>
    <w:rsid w:val="00372D5E"/>
  </w:style>
  <w:style w:type="character" w:customStyle="1" w:styleId="WW8Num32z1">
    <w:name w:val="WW8Num32z1"/>
    <w:qFormat/>
    <w:rsid w:val="00372D5E"/>
  </w:style>
  <w:style w:type="character" w:customStyle="1" w:styleId="WW8Num32z2">
    <w:name w:val="WW8Num32z2"/>
    <w:qFormat/>
    <w:rsid w:val="00372D5E"/>
  </w:style>
  <w:style w:type="character" w:customStyle="1" w:styleId="WW8Num32z3">
    <w:name w:val="WW8Num32z3"/>
    <w:qFormat/>
    <w:rsid w:val="00372D5E"/>
  </w:style>
  <w:style w:type="character" w:customStyle="1" w:styleId="WW8Num32z4">
    <w:name w:val="WW8Num32z4"/>
    <w:qFormat/>
    <w:rsid w:val="00372D5E"/>
  </w:style>
  <w:style w:type="character" w:customStyle="1" w:styleId="WW8Num32z5">
    <w:name w:val="WW8Num32z5"/>
    <w:qFormat/>
    <w:rsid w:val="00372D5E"/>
  </w:style>
  <w:style w:type="character" w:customStyle="1" w:styleId="WW8Num32z6">
    <w:name w:val="WW8Num32z6"/>
    <w:qFormat/>
    <w:rsid w:val="00372D5E"/>
  </w:style>
  <w:style w:type="character" w:customStyle="1" w:styleId="WW8Num32z7">
    <w:name w:val="WW8Num32z7"/>
    <w:qFormat/>
    <w:rsid w:val="00372D5E"/>
  </w:style>
  <w:style w:type="character" w:customStyle="1" w:styleId="WW8Num32z8">
    <w:name w:val="WW8Num32z8"/>
    <w:qFormat/>
    <w:rsid w:val="00372D5E"/>
  </w:style>
  <w:style w:type="character" w:customStyle="1" w:styleId="WW8Num34z1">
    <w:name w:val="WW8Num34z1"/>
    <w:qFormat/>
    <w:rsid w:val="00372D5E"/>
  </w:style>
  <w:style w:type="character" w:customStyle="1" w:styleId="WW8Num34z2">
    <w:name w:val="WW8Num34z2"/>
    <w:qFormat/>
    <w:rsid w:val="00372D5E"/>
  </w:style>
  <w:style w:type="character" w:customStyle="1" w:styleId="WW8Num34z3">
    <w:name w:val="WW8Num34z3"/>
    <w:qFormat/>
    <w:rsid w:val="00372D5E"/>
  </w:style>
  <w:style w:type="character" w:customStyle="1" w:styleId="WW8Num34z4">
    <w:name w:val="WW8Num34z4"/>
    <w:qFormat/>
    <w:rsid w:val="00372D5E"/>
  </w:style>
  <w:style w:type="character" w:customStyle="1" w:styleId="WW8Num34z5">
    <w:name w:val="WW8Num34z5"/>
    <w:qFormat/>
    <w:rsid w:val="00372D5E"/>
  </w:style>
  <w:style w:type="character" w:customStyle="1" w:styleId="WW8Num34z6">
    <w:name w:val="WW8Num34z6"/>
    <w:qFormat/>
    <w:rsid w:val="00372D5E"/>
  </w:style>
  <w:style w:type="character" w:customStyle="1" w:styleId="WW8Num34z7">
    <w:name w:val="WW8Num34z7"/>
    <w:qFormat/>
    <w:rsid w:val="00372D5E"/>
  </w:style>
  <w:style w:type="character" w:customStyle="1" w:styleId="WW8Num34z8">
    <w:name w:val="WW8Num34z8"/>
    <w:qFormat/>
    <w:rsid w:val="00372D5E"/>
  </w:style>
  <w:style w:type="character" w:customStyle="1" w:styleId="WW8Num35z1">
    <w:name w:val="WW8Num35z1"/>
    <w:qFormat/>
    <w:rsid w:val="00372D5E"/>
  </w:style>
  <w:style w:type="character" w:customStyle="1" w:styleId="WW8Num35z2">
    <w:name w:val="WW8Num35z2"/>
    <w:qFormat/>
    <w:rsid w:val="00372D5E"/>
  </w:style>
  <w:style w:type="character" w:customStyle="1" w:styleId="WW8Num35z3">
    <w:name w:val="WW8Num35z3"/>
    <w:qFormat/>
    <w:rsid w:val="00372D5E"/>
  </w:style>
  <w:style w:type="character" w:customStyle="1" w:styleId="WW8Num35z4">
    <w:name w:val="WW8Num35z4"/>
    <w:qFormat/>
    <w:rsid w:val="00372D5E"/>
  </w:style>
  <w:style w:type="character" w:customStyle="1" w:styleId="WW8Num35z5">
    <w:name w:val="WW8Num35z5"/>
    <w:qFormat/>
    <w:rsid w:val="00372D5E"/>
  </w:style>
  <w:style w:type="character" w:customStyle="1" w:styleId="WW8Num35z6">
    <w:name w:val="WW8Num35z6"/>
    <w:qFormat/>
    <w:rsid w:val="00372D5E"/>
  </w:style>
  <w:style w:type="character" w:customStyle="1" w:styleId="WW8Num35z7">
    <w:name w:val="WW8Num35z7"/>
    <w:qFormat/>
    <w:rsid w:val="00372D5E"/>
  </w:style>
  <w:style w:type="character" w:customStyle="1" w:styleId="WW8Num35z8">
    <w:name w:val="WW8Num35z8"/>
    <w:qFormat/>
    <w:rsid w:val="00372D5E"/>
  </w:style>
  <w:style w:type="character" w:customStyle="1" w:styleId="WW8Num36z1">
    <w:name w:val="WW8Num36z1"/>
    <w:qFormat/>
    <w:rsid w:val="00372D5E"/>
  </w:style>
  <w:style w:type="character" w:customStyle="1" w:styleId="WW8Num36z2">
    <w:name w:val="WW8Num36z2"/>
    <w:qFormat/>
    <w:rsid w:val="00372D5E"/>
  </w:style>
  <w:style w:type="character" w:customStyle="1" w:styleId="WW8Num36z3">
    <w:name w:val="WW8Num36z3"/>
    <w:qFormat/>
    <w:rsid w:val="00372D5E"/>
  </w:style>
  <w:style w:type="character" w:customStyle="1" w:styleId="WW8Num36z4">
    <w:name w:val="WW8Num36z4"/>
    <w:qFormat/>
    <w:rsid w:val="00372D5E"/>
  </w:style>
  <w:style w:type="character" w:customStyle="1" w:styleId="WW8Num36z5">
    <w:name w:val="WW8Num36z5"/>
    <w:qFormat/>
    <w:rsid w:val="00372D5E"/>
  </w:style>
  <w:style w:type="character" w:customStyle="1" w:styleId="WW8Num36z6">
    <w:name w:val="WW8Num36z6"/>
    <w:qFormat/>
    <w:rsid w:val="00372D5E"/>
  </w:style>
  <w:style w:type="character" w:customStyle="1" w:styleId="WW8Num36z7">
    <w:name w:val="WW8Num36z7"/>
    <w:qFormat/>
    <w:rsid w:val="00372D5E"/>
  </w:style>
  <w:style w:type="character" w:customStyle="1" w:styleId="WW8Num36z8">
    <w:name w:val="WW8Num36z8"/>
    <w:qFormat/>
    <w:rsid w:val="00372D5E"/>
  </w:style>
  <w:style w:type="character" w:customStyle="1" w:styleId="WW8Num37z1">
    <w:name w:val="WW8Num37z1"/>
    <w:qFormat/>
    <w:rsid w:val="00372D5E"/>
  </w:style>
  <w:style w:type="character" w:customStyle="1" w:styleId="WW8Num37z2">
    <w:name w:val="WW8Num37z2"/>
    <w:qFormat/>
    <w:rsid w:val="00372D5E"/>
  </w:style>
  <w:style w:type="character" w:customStyle="1" w:styleId="WW8Num37z3">
    <w:name w:val="WW8Num37z3"/>
    <w:qFormat/>
    <w:rsid w:val="00372D5E"/>
  </w:style>
  <w:style w:type="character" w:customStyle="1" w:styleId="WW8Num37z4">
    <w:name w:val="WW8Num37z4"/>
    <w:qFormat/>
    <w:rsid w:val="00372D5E"/>
  </w:style>
  <w:style w:type="character" w:customStyle="1" w:styleId="WW8Num37z5">
    <w:name w:val="WW8Num37z5"/>
    <w:qFormat/>
    <w:rsid w:val="00372D5E"/>
  </w:style>
  <w:style w:type="character" w:customStyle="1" w:styleId="WW8Num37z6">
    <w:name w:val="WW8Num37z6"/>
    <w:qFormat/>
    <w:rsid w:val="00372D5E"/>
  </w:style>
  <w:style w:type="character" w:customStyle="1" w:styleId="WW8Num37z7">
    <w:name w:val="WW8Num37z7"/>
    <w:qFormat/>
    <w:rsid w:val="00372D5E"/>
  </w:style>
  <w:style w:type="character" w:customStyle="1" w:styleId="WW8Num37z8">
    <w:name w:val="WW8Num37z8"/>
    <w:qFormat/>
    <w:rsid w:val="00372D5E"/>
  </w:style>
  <w:style w:type="character" w:customStyle="1" w:styleId="WW8Num38z1">
    <w:name w:val="WW8Num38z1"/>
    <w:qFormat/>
    <w:rsid w:val="00372D5E"/>
  </w:style>
  <w:style w:type="character" w:customStyle="1" w:styleId="WW8Num38z2">
    <w:name w:val="WW8Num38z2"/>
    <w:qFormat/>
    <w:rsid w:val="00372D5E"/>
  </w:style>
  <w:style w:type="character" w:customStyle="1" w:styleId="WW8Num38z3">
    <w:name w:val="WW8Num38z3"/>
    <w:qFormat/>
    <w:rsid w:val="00372D5E"/>
  </w:style>
  <w:style w:type="character" w:customStyle="1" w:styleId="WW8Num38z4">
    <w:name w:val="WW8Num38z4"/>
    <w:qFormat/>
    <w:rsid w:val="00372D5E"/>
  </w:style>
  <w:style w:type="character" w:customStyle="1" w:styleId="WW8Num38z5">
    <w:name w:val="WW8Num38z5"/>
    <w:qFormat/>
    <w:rsid w:val="00372D5E"/>
  </w:style>
  <w:style w:type="character" w:customStyle="1" w:styleId="WW8Num38z6">
    <w:name w:val="WW8Num38z6"/>
    <w:qFormat/>
    <w:rsid w:val="00372D5E"/>
  </w:style>
  <w:style w:type="character" w:customStyle="1" w:styleId="WW8Num38z7">
    <w:name w:val="WW8Num38z7"/>
    <w:qFormat/>
    <w:rsid w:val="00372D5E"/>
  </w:style>
  <w:style w:type="character" w:customStyle="1" w:styleId="WW8Num38z8">
    <w:name w:val="WW8Num38z8"/>
    <w:qFormat/>
    <w:rsid w:val="00372D5E"/>
  </w:style>
  <w:style w:type="character" w:customStyle="1" w:styleId="a3">
    <w:name w:val="Κουκκίδες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50">
    <w:name w:val="ListLabel 50"/>
    <w:qFormat/>
    <w:rsid w:val="00372D5E"/>
    <w:rPr>
      <w:rFonts w:cs="Symbol"/>
    </w:rPr>
  </w:style>
  <w:style w:type="character" w:customStyle="1" w:styleId="ListLabel51">
    <w:name w:val="ListLabel 51"/>
    <w:qFormat/>
    <w:rsid w:val="00372D5E"/>
    <w:rPr>
      <w:rFonts w:cs="Symbol"/>
    </w:rPr>
  </w:style>
  <w:style w:type="character" w:customStyle="1" w:styleId="ListLabel52">
    <w:name w:val="ListLabel 52"/>
    <w:qFormat/>
    <w:rsid w:val="00372D5E"/>
    <w:rPr>
      <w:rFonts w:cs="Symbol"/>
    </w:rPr>
  </w:style>
  <w:style w:type="character" w:customStyle="1" w:styleId="ListLabel53">
    <w:name w:val="ListLabel 53"/>
    <w:qFormat/>
    <w:rsid w:val="00372D5E"/>
    <w:rPr>
      <w:rFonts w:cs="Symbol"/>
    </w:rPr>
  </w:style>
  <w:style w:type="character" w:customStyle="1" w:styleId="ListLabel54">
    <w:name w:val="ListLabel 54"/>
    <w:qFormat/>
    <w:rsid w:val="00372D5E"/>
    <w:rPr>
      <w:rFonts w:cs="Symbol"/>
    </w:rPr>
  </w:style>
  <w:style w:type="character" w:customStyle="1" w:styleId="ListLabel55">
    <w:name w:val="ListLabel 55"/>
    <w:qFormat/>
    <w:rsid w:val="00372D5E"/>
    <w:rPr>
      <w:rFonts w:cs="Symbol"/>
    </w:rPr>
  </w:style>
  <w:style w:type="character" w:customStyle="1" w:styleId="ListLabel56">
    <w:name w:val="ListLabel 56"/>
    <w:qFormat/>
    <w:rsid w:val="00372D5E"/>
    <w:rPr>
      <w:rFonts w:cs="Symbol"/>
    </w:rPr>
  </w:style>
  <w:style w:type="character" w:customStyle="1" w:styleId="ListLabel57">
    <w:name w:val="ListLabel 57"/>
    <w:qFormat/>
    <w:rsid w:val="00372D5E"/>
    <w:rPr>
      <w:rFonts w:cs="Symbol"/>
    </w:rPr>
  </w:style>
  <w:style w:type="character" w:customStyle="1" w:styleId="a4">
    <w:name w:val="Χαρακτήρες αρίθμησης"/>
    <w:qFormat/>
    <w:rsid w:val="00372D5E"/>
  </w:style>
  <w:style w:type="character" w:customStyle="1" w:styleId="a5">
    <w:name w:val="Σύμβολα κάθετης αρίθμησης"/>
    <w:qFormat/>
    <w:rsid w:val="00372D5E"/>
    <w:rPr>
      <w:eastAsianLayout w:id="-1840617216" w:vert="1"/>
    </w:rPr>
  </w:style>
  <w:style w:type="character" w:styleId="a6">
    <w:name w:val="annotation reference"/>
    <w:qFormat/>
    <w:rsid w:val="00372D5E"/>
    <w:rPr>
      <w:sz w:val="16"/>
      <w:szCs w:val="16"/>
    </w:rPr>
  </w:style>
  <w:style w:type="character" w:customStyle="1" w:styleId="Char">
    <w:name w:val="Κείμενο σχολίου Char"/>
    <w:qFormat/>
    <w:rsid w:val="00372D5E"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sid w:val="00372D5E"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sid w:val="00372D5E"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ListLabel58">
    <w:name w:val="ListLabel 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9">
    <w:name w:val="ListLabel 59"/>
    <w:qFormat/>
    <w:rsid w:val="00372D5E"/>
    <w:rPr>
      <w:rFonts w:cs="Symbol"/>
    </w:rPr>
  </w:style>
  <w:style w:type="character" w:customStyle="1" w:styleId="ListLabel60">
    <w:name w:val="ListLabel 60"/>
    <w:qFormat/>
    <w:rsid w:val="00372D5E"/>
    <w:rPr>
      <w:rFonts w:cs="Symbol"/>
    </w:rPr>
  </w:style>
  <w:style w:type="character" w:customStyle="1" w:styleId="ListLabel61">
    <w:name w:val="ListLabel 61"/>
    <w:qFormat/>
    <w:rsid w:val="00372D5E"/>
    <w:rPr>
      <w:rFonts w:cs="Symbol"/>
    </w:rPr>
  </w:style>
  <w:style w:type="character" w:customStyle="1" w:styleId="ListLabel62">
    <w:name w:val="ListLabel 62"/>
    <w:qFormat/>
    <w:rsid w:val="00372D5E"/>
    <w:rPr>
      <w:rFonts w:cs="Symbol"/>
    </w:rPr>
  </w:style>
  <w:style w:type="character" w:customStyle="1" w:styleId="ListLabel63">
    <w:name w:val="ListLabel 63"/>
    <w:qFormat/>
    <w:rsid w:val="00372D5E"/>
    <w:rPr>
      <w:rFonts w:cs="Symbol"/>
    </w:rPr>
  </w:style>
  <w:style w:type="character" w:customStyle="1" w:styleId="ListLabel64">
    <w:name w:val="ListLabel 64"/>
    <w:qFormat/>
    <w:rsid w:val="00372D5E"/>
    <w:rPr>
      <w:rFonts w:cs="Symbol"/>
    </w:rPr>
  </w:style>
  <w:style w:type="character" w:customStyle="1" w:styleId="ListLabel65">
    <w:name w:val="ListLabel 65"/>
    <w:qFormat/>
    <w:rsid w:val="00372D5E"/>
    <w:rPr>
      <w:rFonts w:cs="Symbol"/>
    </w:rPr>
  </w:style>
  <w:style w:type="character" w:customStyle="1" w:styleId="ListLabel66">
    <w:name w:val="ListLabel 66"/>
    <w:qFormat/>
    <w:rsid w:val="00372D5E"/>
    <w:rPr>
      <w:rFonts w:cs="Symbol"/>
    </w:rPr>
  </w:style>
  <w:style w:type="character" w:customStyle="1" w:styleId="ListLabel67">
    <w:name w:val="ListLabel 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69">
    <w:name w:val="ListLabel 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">
    <w:name w:val="ListLabel 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">
    <w:name w:val="ListLabel 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2">
    <w:name w:val="ListLabel 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3">
    <w:name w:val="ListLabel 73"/>
    <w:qFormat/>
    <w:rsid w:val="00372D5E"/>
    <w:rPr>
      <w:rFonts w:cs="OpenSymbol;Arial Unicode MS"/>
      <w:sz w:val="22"/>
    </w:rPr>
  </w:style>
  <w:style w:type="character" w:customStyle="1" w:styleId="ListLabel74">
    <w:name w:val="ListLabel 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5">
    <w:name w:val="ListLabel 75"/>
    <w:qFormat/>
    <w:rsid w:val="00372D5E"/>
    <w:rPr>
      <w:rFonts w:cs="OpenSymbol;Arial Unicode MS"/>
      <w:sz w:val="22"/>
    </w:rPr>
  </w:style>
  <w:style w:type="character" w:customStyle="1" w:styleId="ListLabel76">
    <w:name w:val="ListLabel 76"/>
    <w:qFormat/>
    <w:rsid w:val="00372D5E"/>
    <w:rPr>
      <w:rFonts w:cs="OpenSymbol;Arial Unicode MS"/>
    </w:rPr>
  </w:style>
  <w:style w:type="character" w:customStyle="1" w:styleId="ListLabel77">
    <w:name w:val="ListLabel 77"/>
    <w:qFormat/>
    <w:rsid w:val="00372D5E"/>
    <w:rPr>
      <w:rFonts w:cs="OpenSymbol;Arial Unicode MS"/>
    </w:rPr>
  </w:style>
  <w:style w:type="character" w:customStyle="1" w:styleId="ListLabel78">
    <w:name w:val="ListLabel 78"/>
    <w:qFormat/>
    <w:rsid w:val="00372D5E"/>
    <w:rPr>
      <w:rFonts w:cs="OpenSymbol;Arial Unicode MS"/>
    </w:rPr>
  </w:style>
  <w:style w:type="character" w:customStyle="1" w:styleId="ListLabel79">
    <w:name w:val="ListLabel 79"/>
    <w:qFormat/>
    <w:rsid w:val="00372D5E"/>
    <w:rPr>
      <w:rFonts w:cs="OpenSymbol;Arial Unicode MS"/>
    </w:rPr>
  </w:style>
  <w:style w:type="character" w:customStyle="1" w:styleId="ListLabel80">
    <w:name w:val="ListLabel 80"/>
    <w:qFormat/>
    <w:rsid w:val="00372D5E"/>
    <w:rPr>
      <w:rFonts w:cs="OpenSymbol;Arial Unicode MS"/>
    </w:rPr>
  </w:style>
  <w:style w:type="character" w:customStyle="1" w:styleId="ListLabel81">
    <w:name w:val="ListLabel 81"/>
    <w:qFormat/>
    <w:rsid w:val="00372D5E"/>
    <w:rPr>
      <w:rFonts w:cs="OpenSymbol;Arial Unicode MS"/>
    </w:rPr>
  </w:style>
  <w:style w:type="character" w:customStyle="1" w:styleId="ListLabel82">
    <w:name w:val="ListLabel 82"/>
    <w:qFormat/>
    <w:rsid w:val="00372D5E"/>
    <w:rPr>
      <w:rFonts w:cs="OpenSymbol;Arial Unicode MS"/>
    </w:rPr>
  </w:style>
  <w:style w:type="character" w:customStyle="1" w:styleId="ListLabel83">
    <w:name w:val="ListLabel 83"/>
    <w:qFormat/>
    <w:rsid w:val="00372D5E"/>
    <w:rPr>
      <w:rFonts w:cs="OpenSymbol;Arial Unicode MS"/>
    </w:rPr>
  </w:style>
  <w:style w:type="character" w:customStyle="1" w:styleId="ListLabel84">
    <w:name w:val="ListLabel 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">
    <w:name w:val="ListLabel 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">
    <w:name w:val="ListLabel 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">
    <w:name w:val="ListLabel 88"/>
    <w:qFormat/>
    <w:rsid w:val="00372D5E"/>
    <w:rPr>
      <w:rFonts w:cs="OpenSymbol;Arial Unicode MS"/>
    </w:rPr>
  </w:style>
  <w:style w:type="character" w:customStyle="1" w:styleId="ListLabel89">
    <w:name w:val="ListLabel 89"/>
    <w:qFormat/>
    <w:rsid w:val="00372D5E"/>
    <w:rPr>
      <w:sz w:val="22"/>
      <w:szCs w:val="22"/>
    </w:rPr>
  </w:style>
  <w:style w:type="character" w:customStyle="1" w:styleId="ListLabel90">
    <w:name w:val="ListLabel 90"/>
    <w:qFormat/>
    <w:rsid w:val="00372D5E"/>
    <w:rPr>
      <w:rFonts w:ascii="Symbol" w:hAnsi="Symbol" w:cs="OpenSymbol;Arial Unicode MS"/>
      <w:sz w:val="22"/>
    </w:rPr>
  </w:style>
  <w:style w:type="character" w:customStyle="1" w:styleId="ListLabel91">
    <w:name w:val="ListLabel 91"/>
    <w:qFormat/>
    <w:rsid w:val="00372D5E"/>
    <w:rPr>
      <w:rFonts w:cs="Symbol"/>
      <w:sz w:val="22"/>
      <w:szCs w:val="22"/>
    </w:rPr>
  </w:style>
  <w:style w:type="character" w:customStyle="1" w:styleId="ListLabel92">
    <w:name w:val="ListLabel 92"/>
    <w:qFormat/>
    <w:rsid w:val="00372D5E"/>
    <w:rPr>
      <w:rFonts w:cs="OpenSymbol;Arial Unicode MS"/>
    </w:rPr>
  </w:style>
  <w:style w:type="character" w:customStyle="1" w:styleId="ListLabel93">
    <w:name w:val="ListLabel 93"/>
    <w:qFormat/>
    <w:rsid w:val="00372D5E"/>
    <w:rPr>
      <w:rFonts w:cs="OpenSymbol;Arial Unicode MS"/>
    </w:rPr>
  </w:style>
  <w:style w:type="character" w:customStyle="1" w:styleId="ListLabel94">
    <w:name w:val="ListLabel 94"/>
    <w:qFormat/>
    <w:rsid w:val="00372D5E"/>
    <w:rPr>
      <w:rFonts w:cs="OpenSymbol;Arial Unicode MS"/>
    </w:rPr>
  </w:style>
  <w:style w:type="character" w:customStyle="1" w:styleId="ListLabel95">
    <w:name w:val="ListLabel 95"/>
    <w:qFormat/>
    <w:rsid w:val="00372D5E"/>
    <w:rPr>
      <w:rFonts w:cs="OpenSymbol;Arial Unicode MS"/>
    </w:rPr>
  </w:style>
  <w:style w:type="character" w:customStyle="1" w:styleId="ListLabel96">
    <w:name w:val="ListLabel 96"/>
    <w:qFormat/>
    <w:rsid w:val="00372D5E"/>
    <w:rPr>
      <w:rFonts w:cs="OpenSymbol;Arial Unicode MS"/>
    </w:rPr>
  </w:style>
  <w:style w:type="character" w:customStyle="1" w:styleId="ListLabel97">
    <w:name w:val="ListLabel 97"/>
    <w:qFormat/>
    <w:rsid w:val="00372D5E"/>
    <w:rPr>
      <w:rFonts w:cs="OpenSymbol;Arial Unicode MS"/>
    </w:rPr>
  </w:style>
  <w:style w:type="character" w:customStyle="1" w:styleId="ListLabel98">
    <w:name w:val="ListLabel 98"/>
    <w:qFormat/>
    <w:rsid w:val="00372D5E"/>
    <w:rPr>
      <w:rFonts w:cs="OpenSymbol;Arial Unicode MS"/>
    </w:rPr>
  </w:style>
  <w:style w:type="character" w:customStyle="1" w:styleId="ListLabel99">
    <w:name w:val="ListLabel 99"/>
    <w:qFormat/>
    <w:rsid w:val="00372D5E"/>
    <w:rPr>
      <w:rFonts w:cs="OpenSymbol;Arial Unicode MS"/>
    </w:rPr>
  </w:style>
  <w:style w:type="character" w:customStyle="1" w:styleId="ListLabel100">
    <w:name w:val="ListLabel 100"/>
    <w:qFormat/>
    <w:rsid w:val="00372D5E"/>
    <w:rPr>
      <w:rFonts w:cs="OpenSymbol;Arial Unicode MS"/>
    </w:rPr>
  </w:style>
  <w:style w:type="character" w:customStyle="1" w:styleId="ListLabel101">
    <w:name w:val="ListLabel 101"/>
    <w:qFormat/>
    <w:rsid w:val="00372D5E"/>
    <w:rPr>
      <w:rFonts w:cs="OpenSymbol;Arial Unicode MS"/>
    </w:rPr>
  </w:style>
  <w:style w:type="character" w:customStyle="1" w:styleId="ListLabel102">
    <w:name w:val="ListLabel 102"/>
    <w:qFormat/>
    <w:rsid w:val="00372D5E"/>
    <w:rPr>
      <w:rFonts w:cs="OpenSymbol;Arial Unicode MS"/>
    </w:rPr>
  </w:style>
  <w:style w:type="character" w:customStyle="1" w:styleId="ListLabel103">
    <w:name w:val="ListLabel 103"/>
    <w:qFormat/>
    <w:rsid w:val="00372D5E"/>
    <w:rPr>
      <w:rFonts w:cs="OpenSymbol;Arial Unicode MS"/>
    </w:rPr>
  </w:style>
  <w:style w:type="character" w:customStyle="1" w:styleId="ListLabel104">
    <w:name w:val="ListLabel 104"/>
    <w:qFormat/>
    <w:rsid w:val="00372D5E"/>
    <w:rPr>
      <w:rFonts w:cs="OpenSymbol;Arial Unicode MS"/>
      <w:sz w:val="22"/>
    </w:rPr>
  </w:style>
  <w:style w:type="character" w:customStyle="1" w:styleId="ListLabel105">
    <w:name w:val="ListLabel 105"/>
    <w:qFormat/>
    <w:rsid w:val="00372D5E"/>
    <w:rPr>
      <w:rFonts w:cs="OpenSymbol;Arial Unicode MS"/>
      <w:sz w:val="22"/>
    </w:rPr>
  </w:style>
  <w:style w:type="character" w:customStyle="1" w:styleId="ListLabel106">
    <w:name w:val="ListLabel 106"/>
    <w:qFormat/>
    <w:rsid w:val="00372D5E"/>
    <w:rPr>
      <w:rFonts w:cs="OpenSymbol;Arial Unicode MS"/>
    </w:rPr>
  </w:style>
  <w:style w:type="character" w:customStyle="1" w:styleId="ListLabel107">
    <w:name w:val="ListLabel 107"/>
    <w:qFormat/>
    <w:rsid w:val="00372D5E"/>
    <w:rPr>
      <w:rFonts w:cs="OpenSymbol;Arial Unicode MS"/>
      <w:sz w:val="22"/>
    </w:rPr>
  </w:style>
  <w:style w:type="character" w:customStyle="1" w:styleId="ListLabel108">
    <w:name w:val="ListLabel 108"/>
    <w:qFormat/>
    <w:rsid w:val="00372D5E"/>
    <w:rPr>
      <w:rFonts w:cs="Mangal;Courier New"/>
      <w:sz w:val="22"/>
    </w:rPr>
  </w:style>
  <w:style w:type="character" w:customStyle="1" w:styleId="ListLabel109">
    <w:name w:val="ListLabel 109"/>
    <w:qFormat/>
    <w:rsid w:val="00372D5E"/>
    <w:rPr>
      <w:rFonts w:cs="OpenSymbol;Arial Unicode MS"/>
      <w:sz w:val="22"/>
    </w:rPr>
  </w:style>
  <w:style w:type="character" w:customStyle="1" w:styleId="ListLabel110">
    <w:name w:val="ListLabel 110"/>
    <w:qFormat/>
    <w:rsid w:val="00372D5E"/>
    <w:rPr>
      <w:rFonts w:cs="OpenSymbol;Arial Unicode MS"/>
      <w:sz w:val="22"/>
    </w:rPr>
  </w:style>
  <w:style w:type="character" w:customStyle="1" w:styleId="ListLabel111">
    <w:name w:val="ListLabel 111"/>
    <w:qFormat/>
    <w:rsid w:val="00372D5E"/>
    <w:rPr>
      <w:rFonts w:cs="OpenSymbol;Arial Unicode MS"/>
    </w:rPr>
  </w:style>
  <w:style w:type="character" w:customStyle="1" w:styleId="ListLabel112">
    <w:name w:val="ListLabel 112"/>
    <w:qFormat/>
    <w:rsid w:val="00372D5E"/>
    <w:rPr>
      <w:rFonts w:cs="OpenSymbol;Arial Unicode MS"/>
    </w:rPr>
  </w:style>
  <w:style w:type="character" w:customStyle="1" w:styleId="ListLabel113">
    <w:name w:val="ListLabel 113"/>
    <w:qFormat/>
    <w:rsid w:val="00372D5E"/>
    <w:rPr>
      <w:rFonts w:cs="OpenSymbol;Arial Unicode MS"/>
    </w:rPr>
  </w:style>
  <w:style w:type="character" w:customStyle="1" w:styleId="ListLabel114">
    <w:name w:val="ListLabel 114"/>
    <w:qFormat/>
    <w:rsid w:val="00372D5E"/>
    <w:rPr>
      <w:rFonts w:cs="OpenSymbol;Arial Unicode MS"/>
    </w:rPr>
  </w:style>
  <w:style w:type="character" w:customStyle="1" w:styleId="ListLabel115">
    <w:name w:val="ListLabel 115"/>
    <w:qFormat/>
    <w:rsid w:val="00372D5E"/>
    <w:rPr>
      <w:rFonts w:cs="OpenSymbol;Arial Unicode MS"/>
    </w:rPr>
  </w:style>
  <w:style w:type="character" w:customStyle="1" w:styleId="ListLabel116">
    <w:name w:val="ListLabel 116"/>
    <w:qFormat/>
    <w:rsid w:val="00372D5E"/>
    <w:rPr>
      <w:rFonts w:cs="OpenSymbol;Arial Unicode MS"/>
    </w:rPr>
  </w:style>
  <w:style w:type="character" w:customStyle="1" w:styleId="ListLabel117">
    <w:name w:val="ListLabel 117"/>
    <w:qFormat/>
    <w:rsid w:val="00372D5E"/>
    <w:rPr>
      <w:rFonts w:cs="OpenSymbol;Arial Unicode MS"/>
    </w:rPr>
  </w:style>
  <w:style w:type="character" w:customStyle="1" w:styleId="ListLabel118">
    <w:name w:val="ListLabel 118"/>
    <w:qFormat/>
    <w:rsid w:val="00372D5E"/>
    <w:rPr>
      <w:rFonts w:cs="OpenSymbol;Arial Unicode MS"/>
    </w:rPr>
  </w:style>
  <w:style w:type="character" w:customStyle="1" w:styleId="ListLabel119">
    <w:name w:val="ListLabel 11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0">
    <w:name w:val="ListLabel 120"/>
    <w:qFormat/>
    <w:rsid w:val="00372D5E"/>
    <w:rPr>
      <w:rFonts w:eastAsia="OpenSymbol;Arial Unicode MS" w:cs="OpenSymbol;Arial Unicode MS"/>
    </w:rPr>
  </w:style>
  <w:style w:type="character" w:customStyle="1" w:styleId="ListLabel121">
    <w:name w:val="ListLabel 121"/>
    <w:qFormat/>
    <w:rsid w:val="00372D5E"/>
    <w:rPr>
      <w:rFonts w:eastAsia="OpenSymbol;Arial Unicode MS" w:cs="OpenSymbol;Arial Unicode MS"/>
    </w:rPr>
  </w:style>
  <w:style w:type="character" w:customStyle="1" w:styleId="ListLabel122">
    <w:name w:val="ListLabel 122"/>
    <w:qFormat/>
    <w:rsid w:val="00372D5E"/>
    <w:rPr>
      <w:rFonts w:eastAsia="OpenSymbol;Arial Unicode MS" w:cs="OpenSymbol;Arial Unicode MS"/>
    </w:rPr>
  </w:style>
  <w:style w:type="character" w:customStyle="1" w:styleId="ListLabel123">
    <w:name w:val="ListLabel 123"/>
    <w:qFormat/>
    <w:rsid w:val="00372D5E"/>
    <w:rPr>
      <w:rFonts w:eastAsia="OpenSymbol;Arial Unicode MS" w:cs="OpenSymbol;Arial Unicode MS"/>
    </w:rPr>
  </w:style>
  <w:style w:type="character" w:customStyle="1" w:styleId="ListLabel124">
    <w:name w:val="ListLabel 124"/>
    <w:qFormat/>
    <w:rsid w:val="00372D5E"/>
    <w:rPr>
      <w:rFonts w:eastAsia="OpenSymbol;Arial Unicode MS" w:cs="OpenSymbol;Arial Unicode MS"/>
    </w:rPr>
  </w:style>
  <w:style w:type="character" w:customStyle="1" w:styleId="ListLabel125">
    <w:name w:val="ListLabel 125"/>
    <w:qFormat/>
    <w:rsid w:val="00372D5E"/>
    <w:rPr>
      <w:rFonts w:eastAsia="OpenSymbol;Arial Unicode MS" w:cs="OpenSymbol;Arial Unicode MS"/>
    </w:rPr>
  </w:style>
  <w:style w:type="character" w:customStyle="1" w:styleId="ListLabel126">
    <w:name w:val="ListLabel 126"/>
    <w:qFormat/>
    <w:rsid w:val="00372D5E"/>
    <w:rPr>
      <w:rFonts w:eastAsia="OpenSymbol;Arial Unicode MS" w:cs="OpenSymbol;Arial Unicode MS"/>
    </w:rPr>
  </w:style>
  <w:style w:type="character" w:customStyle="1" w:styleId="ListLabel127">
    <w:name w:val="ListLabel 127"/>
    <w:qFormat/>
    <w:rsid w:val="00372D5E"/>
    <w:rPr>
      <w:rFonts w:eastAsia="OpenSymbol;Arial Unicode MS" w:cs="OpenSymbol;Arial Unicode MS"/>
    </w:rPr>
  </w:style>
  <w:style w:type="character" w:customStyle="1" w:styleId="ListLabel128">
    <w:name w:val="ListLabel 128"/>
    <w:qFormat/>
    <w:rsid w:val="00372D5E"/>
    <w:rPr>
      <w:rFonts w:cs="OpenSymbol;Arial Unicode MS"/>
      <w:sz w:val="22"/>
    </w:rPr>
  </w:style>
  <w:style w:type="character" w:customStyle="1" w:styleId="ListLabel129">
    <w:name w:val="ListLabel 129"/>
    <w:qFormat/>
    <w:rsid w:val="00372D5E"/>
    <w:rPr>
      <w:rFonts w:cs="OpenSymbol;Arial Unicode MS"/>
    </w:rPr>
  </w:style>
  <w:style w:type="character" w:customStyle="1" w:styleId="ListLabel130">
    <w:name w:val="ListLabel 130"/>
    <w:qFormat/>
    <w:rsid w:val="00372D5E"/>
    <w:rPr>
      <w:rFonts w:cs="OpenSymbol;Arial Unicode MS"/>
    </w:rPr>
  </w:style>
  <w:style w:type="character" w:customStyle="1" w:styleId="ListLabel131">
    <w:name w:val="ListLabel 131"/>
    <w:qFormat/>
    <w:rsid w:val="00372D5E"/>
    <w:rPr>
      <w:rFonts w:cs="OpenSymbol;Arial Unicode MS"/>
    </w:rPr>
  </w:style>
  <w:style w:type="character" w:customStyle="1" w:styleId="ListLabel132">
    <w:name w:val="ListLabel 132"/>
    <w:qFormat/>
    <w:rsid w:val="00372D5E"/>
    <w:rPr>
      <w:rFonts w:cs="OpenSymbol;Arial Unicode MS"/>
    </w:rPr>
  </w:style>
  <w:style w:type="character" w:customStyle="1" w:styleId="ListLabel133">
    <w:name w:val="ListLabel 133"/>
    <w:qFormat/>
    <w:rsid w:val="00372D5E"/>
    <w:rPr>
      <w:rFonts w:cs="OpenSymbol;Arial Unicode MS"/>
    </w:rPr>
  </w:style>
  <w:style w:type="character" w:customStyle="1" w:styleId="ListLabel134">
    <w:name w:val="ListLabel 134"/>
    <w:qFormat/>
    <w:rsid w:val="00372D5E"/>
    <w:rPr>
      <w:rFonts w:cs="OpenSymbol;Arial Unicode MS"/>
    </w:rPr>
  </w:style>
  <w:style w:type="character" w:customStyle="1" w:styleId="ListLabel135">
    <w:name w:val="ListLabel 135"/>
    <w:qFormat/>
    <w:rsid w:val="00372D5E"/>
    <w:rPr>
      <w:rFonts w:cs="OpenSymbol;Arial Unicode MS"/>
    </w:rPr>
  </w:style>
  <w:style w:type="character" w:customStyle="1" w:styleId="ListLabel136">
    <w:name w:val="ListLabel 136"/>
    <w:qFormat/>
    <w:rsid w:val="00372D5E"/>
    <w:rPr>
      <w:rFonts w:cs="OpenSymbol;Arial Unicode MS"/>
    </w:rPr>
  </w:style>
  <w:style w:type="character" w:customStyle="1" w:styleId="ListLabel137">
    <w:name w:val="ListLabel 137"/>
    <w:qFormat/>
    <w:rsid w:val="00372D5E"/>
    <w:rPr>
      <w:rFonts w:cs="OpenSymbol;Arial Unicode MS"/>
      <w:sz w:val="22"/>
    </w:rPr>
  </w:style>
  <w:style w:type="character" w:customStyle="1" w:styleId="ListLabel138">
    <w:name w:val="ListLabel 138"/>
    <w:qFormat/>
    <w:rsid w:val="00372D5E"/>
    <w:rPr>
      <w:rFonts w:cs="OpenSymbol;Arial Unicode MS"/>
    </w:rPr>
  </w:style>
  <w:style w:type="character" w:customStyle="1" w:styleId="ListLabel139">
    <w:name w:val="ListLabel 139"/>
    <w:qFormat/>
    <w:rsid w:val="00372D5E"/>
    <w:rPr>
      <w:rFonts w:cs="OpenSymbol;Arial Unicode MS"/>
    </w:rPr>
  </w:style>
  <w:style w:type="character" w:customStyle="1" w:styleId="ListLabel140">
    <w:name w:val="ListLabel 140"/>
    <w:qFormat/>
    <w:rsid w:val="00372D5E"/>
    <w:rPr>
      <w:rFonts w:cs="OpenSymbol;Arial Unicode MS"/>
    </w:rPr>
  </w:style>
  <w:style w:type="character" w:customStyle="1" w:styleId="ListLabel141">
    <w:name w:val="ListLabel 141"/>
    <w:qFormat/>
    <w:rsid w:val="00372D5E"/>
    <w:rPr>
      <w:rFonts w:cs="OpenSymbol;Arial Unicode MS"/>
    </w:rPr>
  </w:style>
  <w:style w:type="character" w:customStyle="1" w:styleId="ListLabel142">
    <w:name w:val="ListLabel 142"/>
    <w:qFormat/>
    <w:rsid w:val="00372D5E"/>
    <w:rPr>
      <w:rFonts w:cs="OpenSymbol;Arial Unicode MS"/>
    </w:rPr>
  </w:style>
  <w:style w:type="character" w:customStyle="1" w:styleId="ListLabel143">
    <w:name w:val="ListLabel 143"/>
    <w:qFormat/>
    <w:rsid w:val="00372D5E"/>
    <w:rPr>
      <w:rFonts w:cs="OpenSymbol;Arial Unicode MS"/>
    </w:rPr>
  </w:style>
  <w:style w:type="character" w:customStyle="1" w:styleId="ListLabel144">
    <w:name w:val="ListLabel 144"/>
    <w:qFormat/>
    <w:rsid w:val="00372D5E"/>
    <w:rPr>
      <w:rFonts w:cs="OpenSymbol;Arial Unicode MS"/>
    </w:rPr>
  </w:style>
  <w:style w:type="character" w:customStyle="1" w:styleId="ListLabel145">
    <w:name w:val="ListLabel 145"/>
    <w:qFormat/>
    <w:rsid w:val="00372D5E"/>
    <w:rPr>
      <w:rFonts w:cs="OpenSymbol;Arial Unicode MS"/>
    </w:rPr>
  </w:style>
  <w:style w:type="character" w:customStyle="1" w:styleId="ListLabel146">
    <w:name w:val="ListLabel 146"/>
    <w:qFormat/>
    <w:rsid w:val="00372D5E"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sid w:val="00372D5E"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sid w:val="00372D5E"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sid w:val="00372D5E"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sid w:val="00372D5E"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sid w:val="00372D5E"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sid w:val="00372D5E"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sid w:val="00372D5E"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sid w:val="00372D5E"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sid w:val="00372D5E"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sid w:val="00372D5E"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sid w:val="00372D5E"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sid w:val="00372D5E"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sid w:val="00372D5E"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sid w:val="00372D5E"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sid w:val="00372D5E"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sid w:val="00372D5E"/>
    <w:rPr>
      <w:rFonts w:cs="OpenSymbol;Arial Unicode MS"/>
      <w:sz w:val="22"/>
      <w:szCs w:val="22"/>
    </w:rPr>
  </w:style>
  <w:style w:type="character" w:customStyle="1" w:styleId="ListLabel163">
    <w:name w:val="ListLabel 163"/>
    <w:qFormat/>
    <w:rsid w:val="00372D5E"/>
    <w:rPr>
      <w:rFonts w:cs="OpenSymbol;Arial Unicode MS"/>
      <w:sz w:val="22"/>
      <w:szCs w:val="22"/>
    </w:rPr>
  </w:style>
  <w:style w:type="character" w:customStyle="1" w:styleId="ListLabel164">
    <w:name w:val="ListLabel 164"/>
    <w:qFormat/>
    <w:rsid w:val="00372D5E"/>
    <w:rPr>
      <w:rFonts w:cs="OpenSymbol;Arial Unicode MS"/>
      <w:sz w:val="22"/>
    </w:rPr>
  </w:style>
  <w:style w:type="character" w:customStyle="1" w:styleId="ListLabel165">
    <w:name w:val="ListLabel 165"/>
    <w:qFormat/>
    <w:rsid w:val="00372D5E"/>
    <w:rPr>
      <w:rFonts w:cs="OpenSymbol;Arial Unicode MS"/>
    </w:rPr>
  </w:style>
  <w:style w:type="character" w:customStyle="1" w:styleId="ListLabel166">
    <w:name w:val="ListLabel 166"/>
    <w:qFormat/>
    <w:rsid w:val="00372D5E"/>
    <w:rPr>
      <w:rFonts w:cs="OpenSymbol;Arial Unicode MS"/>
    </w:rPr>
  </w:style>
  <w:style w:type="character" w:customStyle="1" w:styleId="ListLabel167">
    <w:name w:val="ListLabel 167"/>
    <w:qFormat/>
    <w:rsid w:val="00372D5E"/>
    <w:rPr>
      <w:rFonts w:cs="OpenSymbol;Arial Unicode MS"/>
    </w:rPr>
  </w:style>
  <w:style w:type="character" w:customStyle="1" w:styleId="ListLabel168">
    <w:name w:val="ListLabel 168"/>
    <w:qFormat/>
    <w:rsid w:val="00372D5E"/>
    <w:rPr>
      <w:rFonts w:cs="OpenSymbol;Arial Unicode MS"/>
    </w:rPr>
  </w:style>
  <w:style w:type="character" w:customStyle="1" w:styleId="ListLabel169">
    <w:name w:val="ListLabel 169"/>
    <w:qFormat/>
    <w:rsid w:val="00372D5E"/>
    <w:rPr>
      <w:rFonts w:cs="OpenSymbol;Arial Unicode MS"/>
    </w:rPr>
  </w:style>
  <w:style w:type="character" w:customStyle="1" w:styleId="ListLabel170">
    <w:name w:val="ListLabel 170"/>
    <w:qFormat/>
    <w:rsid w:val="00372D5E"/>
    <w:rPr>
      <w:rFonts w:cs="OpenSymbol;Arial Unicode MS"/>
    </w:rPr>
  </w:style>
  <w:style w:type="character" w:customStyle="1" w:styleId="ListLabel171">
    <w:name w:val="ListLabel 171"/>
    <w:qFormat/>
    <w:rsid w:val="00372D5E"/>
    <w:rPr>
      <w:rFonts w:cs="OpenSymbol;Arial Unicode MS"/>
    </w:rPr>
  </w:style>
  <w:style w:type="character" w:customStyle="1" w:styleId="ListLabel172">
    <w:name w:val="ListLabel 172"/>
    <w:qFormat/>
    <w:rsid w:val="00372D5E"/>
    <w:rPr>
      <w:rFonts w:cs="OpenSymbol;Arial Unicode MS"/>
    </w:rPr>
  </w:style>
  <w:style w:type="character" w:customStyle="1" w:styleId="ListLabel173">
    <w:name w:val="ListLabel 173"/>
    <w:qFormat/>
    <w:rsid w:val="00372D5E"/>
    <w:rPr>
      <w:rFonts w:cs="OpenSymbol;Arial Unicode MS"/>
      <w:sz w:val="22"/>
      <w:szCs w:val="22"/>
    </w:rPr>
  </w:style>
  <w:style w:type="character" w:customStyle="1" w:styleId="ListLabel174">
    <w:name w:val="ListLabel 174"/>
    <w:qFormat/>
    <w:rsid w:val="00372D5E"/>
    <w:rPr>
      <w:rFonts w:cs="OpenSymbol;Arial Unicode MS"/>
      <w:sz w:val="22"/>
      <w:szCs w:val="22"/>
    </w:rPr>
  </w:style>
  <w:style w:type="character" w:customStyle="1" w:styleId="ListLabel175">
    <w:name w:val="ListLabel 175"/>
    <w:qFormat/>
    <w:rsid w:val="00372D5E"/>
    <w:rPr>
      <w:rFonts w:cs="OpenSymbol;Arial Unicode MS"/>
      <w:sz w:val="22"/>
      <w:szCs w:val="22"/>
    </w:rPr>
  </w:style>
  <w:style w:type="character" w:customStyle="1" w:styleId="ListLabel176">
    <w:name w:val="ListLabel 176"/>
    <w:qFormat/>
    <w:rsid w:val="00372D5E"/>
    <w:rPr>
      <w:rFonts w:cs="OpenSymbol;Arial Unicode MS"/>
      <w:sz w:val="22"/>
      <w:szCs w:val="22"/>
    </w:rPr>
  </w:style>
  <w:style w:type="character" w:customStyle="1" w:styleId="ListLabel177">
    <w:name w:val="ListLabel 177"/>
    <w:qFormat/>
    <w:rsid w:val="00372D5E"/>
    <w:rPr>
      <w:rFonts w:cs="OpenSymbol;Arial Unicode MS"/>
      <w:sz w:val="22"/>
      <w:szCs w:val="22"/>
    </w:rPr>
  </w:style>
  <w:style w:type="character" w:customStyle="1" w:styleId="ListLabel178">
    <w:name w:val="ListLabel 178"/>
    <w:qFormat/>
    <w:rsid w:val="00372D5E"/>
    <w:rPr>
      <w:rFonts w:cs="OpenSymbol;Arial Unicode MS"/>
      <w:sz w:val="22"/>
      <w:szCs w:val="22"/>
    </w:rPr>
  </w:style>
  <w:style w:type="character" w:customStyle="1" w:styleId="ListLabel179">
    <w:name w:val="ListLabel 179"/>
    <w:qFormat/>
    <w:rsid w:val="00372D5E"/>
    <w:rPr>
      <w:rFonts w:cs="OpenSymbol;Arial Unicode MS"/>
      <w:sz w:val="22"/>
      <w:szCs w:val="22"/>
    </w:rPr>
  </w:style>
  <w:style w:type="character" w:customStyle="1" w:styleId="ListLabel180">
    <w:name w:val="ListLabel 180"/>
    <w:qFormat/>
    <w:rsid w:val="00372D5E"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sid w:val="00372D5E"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sid w:val="00372D5E"/>
    <w:rPr>
      <w:rFonts w:cs="OpenSymbol;Arial Unicode MS"/>
    </w:rPr>
  </w:style>
  <w:style w:type="character" w:customStyle="1" w:styleId="ListLabel183">
    <w:name w:val="ListLabel 183"/>
    <w:qFormat/>
    <w:rsid w:val="00372D5E"/>
    <w:rPr>
      <w:rFonts w:cs="OpenSymbol;Arial Unicode MS"/>
    </w:rPr>
  </w:style>
  <w:style w:type="character" w:customStyle="1" w:styleId="ListLabel184">
    <w:name w:val="ListLabel 184"/>
    <w:qFormat/>
    <w:rsid w:val="00372D5E"/>
    <w:rPr>
      <w:rFonts w:cs="OpenSymbol;Arial Unicode MS"/>
    </w:rPr>
  </w:style>
  <w:style w:type="character" w:customStyle="1" w:styleId="ListLabel185">
    <w:name w:val="ListLabel 185"/>
    <w:qFormat/>
    <w:rsid w:val="00372D5E"/>
    <w:rPr>
      <w:rFonts w:cs="OpenSymbol;Arial Unicode MS"/>
    </w:rPr>
  </w:style>
  <w:style w:type="character" w:customStyle="1" w:styleId="ListLabel186">
    <w:name w:val="ListLabel 186"/>
    <w:qFormat/>
    <w:rsid w:val="00372D5E"/>
    <w:rPr>
      <w:rFonts w:cs="OpenSymbol;Arial Unicode MS"/>
    </w:rPr>
  </w:style>
  <w:style w:type="character" w:customStyle="1" w:styleId="ListLabel187">
    <w:name w:val="ListLabel 187"/>
    <w:qFormat/>
    <w:rsid w:val="00372D5E"/>
    <w:rPr>
      <w:rFonts w:cs="OpenSymbol;Arial Unicode MS"/>
    </w:rPr>
  </w:style>
  <w:style w:type="character" w:customStyle="1" w:styleId="ListLabel188">
    <w:name w:val="ListLabel 188"/>
    <w:qFormat/>
    <w:rsid w:val="00372D5E"/>
    <w:rPr>
      <w:rFonts w:cs="OpenSymbol;Arial Unicode MS"/>
    </w:rPr>
  </w:style>
  <w:style w:type="character" w:customStyle="1" w:styleId="ListLabel189">
    <w:name w:val="ListLabel 189"/>
    <w:qFormat/>
    <w:rsid w:val="00372D5E"/>
    <w:rPr>
      <w:rFonts w:cs="OpenSymbol;Arial Unicode MS"/>
    </w:rPr>
  </w:style>
  <w:style w:type="character" w:customStyle="1" w:styleId="ListLabel190">
    <w:name w:val="ListLabel 190"/>
    <w:qFormat/>
    <w:rsid w:val="00372D5E"/>
    <w:rPr>
      <w:rFonts w:cs="OpenSymbol;Arial Unicode MS"/>
    </w:rPr>
  </w:style>
  <w:style w:type="character" w:customStyle="1" w:styleId="ListLabel191">
    <w:name w:val="ListLabel 191"/>
    <w:qFormat/>
    <w:rsid w:val="00372D5E"/>
    <w:rPr>
      <w:rFonts w:cs="OpenSymbol;Arial Unicode MS"/>
      <w:sz w:val="22"/>
      <w:szCs w:val="22"/>
    </w:rPr>
  </w:style>
  <w:style w:type="character" w:customStyle="1" w:styleId="ListLabel192">
    <w:name w:val="ListLabel 192"/>
    <w:qFormat/>
    <w:rsid w:val="00372D5E"/>
    <w:rPr>
      <w:rFonts w:cs="OpenSymbol;Arial Unicode MS"/>
      <w:sz w:val="22"/>
      <w:szCs w:val="22"/>
    </w:rPr>
  </w:style>
  <w:style w:type="character" w:customStyle="1" w:styleId="ListLabel193">
    <w:name w:val="ListLabel 193"/>
    <w:qFormat/>
    <w:rsid w:val="00372D5E"/>
    <w:rPr>
      <w:rFonts w:cs="OpenSymbol;Arial Unicode MS"/>
      <w:sz w:val="22"/>
      <w:szCs w:val="22"/>
    </w:rPr>
  </w:style>
  <w:style w:type="character" w:customStyle="1" w:styleId="ListLabel194">
    <w:name w:val="ListLabel 194"/>
    <w:qFormat/>
    <w:rsid w:val="00372D5E"/>
    <w:rPr>
      <w:rFonts w:cs="OpenSymbol;Arial Unicode MS"/>
      <w:sz w:val="22"/>
      <w:szCs w:val="22"/>
    </w:rPr>
  </w:style>
  <w:style w:type="character" w:customStyle="1" w:styleId="ListLabel195">
    <w:name w:val="ListLabel 195"/>
    <w:qFormat/>
    <w:rsid w:val="00372D5E"/>
    <w:rPr>
      <w:rFonts w:cs="OpenSymbol;Arial Unicode MS"/>
      <w:sz w:val="22"/>
      <w:szCs w:val="22"/>
    </w:rPr>
  </w:style>
  <w:style w:type="character" w:customStyle="1" w:styleId="ListLabel196">
    <w:name w:val="ListLabel 196"/>
    <w:qFormat/>
    <w:rsid w:val="00372D5E"/>
    <w:rPr>
      <w:rFonts w:cs="OpenSymbol;Arial Unicode MS"/>
      <w:sz w:val="22"/>
      <w:szCs w:val="22"/>
    </w:rPr>
  </w:style>
  <w:style w:type="character" w:customStyle="1" w:styleId="ListLabel197">
    <w:name w:val="ListLabel 197"/>
    <w:qFormat/>
    <w:rsid w:val="00372D5E"/>
    <w:rPr>
      <w:rFonts w:cs="OpenSymbol;Arial Unicode MS"/>
      <w:sz w:val="22"/>
      <w:szCs w:val="22"/>
    </w:rPr>
  </w:style>
  <w:style w:type="character" w:customStyle="1" w:styleId="ListLabel198">
    <w:name w:val="ListLabel 198"/>
    <w:qFormat/>
    <w:rsid w:val="00372D5E"/>
    <w:rPr>
      <w:rFonts w:cs="OpenSymbol;Arial Unicode MS"/>
      <w:sz w:val="22"/>
      <w:szCs w:val="22"/>
    </w:rPr>
  </w:style>
  <w:style w:type="character" w:customStyle="1" w:styleId="ListLabel199">
    <w:name w:val="ListLabel 199"/>
    <w:qFormat/>
    <w:rsid w:val="00372D5E"/>
    <w:rPr>
      <w:rFonts w:cs="OpenSymbol;Arial Unicode MS"/>
      <w:sz w:val="22"/>
      <w:szCs w:val="22"/>
    </w:rPr>
  </w:style>
  <w:style w:type="character" w:customStyle="1" w:styleId="ListLabel200">
    <w:name w:val="ListLabel 200"/>
    <w:qFormat/>
    <w:rsid w:val="00372D5E"/>
    <w:rPr>
      <w:rFonts w:cs="OpenSymbol;Arial Unicode MS"/>
    </w:rPr>
  </w:style>
  <w:style w:type="character" w:customStyle="1" w:styleId="ListLabel201">
    <w:name w:val="ListLabel 201"/>
    <w:qFormat/>
    <w:rsid w:val="00372D5E"/>
    <w:rPr>
      <w:rFonts w:cs="OpenSymbol;Arial Unicode MS"/>
    </w:rPr>
  </w:style>
  <w:style w:type="character" w:customStyle="1" w:styleId="ListLabel202">
    <w:name w:val="ListLabel 202"/>
    <w:qFormat/>
    <w:rsid w:val="00372D5E"/>
    <w:rPr>
      <w:rFonts w:cs="OpenSymbol;Arial Unicode MS"/>
    </w:rPr>
  </w:style>
  <w:style w:type="character" w:customStyle="1" w:styleId="ListLabel203">
    <w:name w:val="ListLabel 203"/>
    <w:qFormat/>
    <w:rsid w:val="00372D5E"/>
    <w:rPr>
      <w:rFonts w:cs="OpenSymbol;Arial Unicode MS"/>
    </w:rPr>
  </w:style>
  <w:style w:type="character" w:customStyle="1" w:styleId="ListLabel204">
    <w:name w:val="ListLabel 204"/>
    <w:qFormat/>
    <w:rsid w:val="00372D5E"/>
    <w:rPr>
      <w:rFonts w:cs="OpenSymbol;Arial Unicode MS"/>
    </w:rPr>
  </w:style>
  <w:style w:type="character" w:customStyle="1" w:styleId="ListLabel205">
    <w:name w:val="ListLabel 205"/>
    <w:qFormat/>
    <w:rsid w:val="00372D5E"/>
    <w:rPr>
      <w:rFonts w:cs="OpenSymbol;Arial Unicode MS"/>
    </w:rPr>
  </w:style>
  <w:style w:type="character" w:customStyle="1" w:styleId="ListLabel206">
    <w:name w:val="ListLabel 206"/>
    <w:qFormat/>
    <w:rsid w:val="00372D5E"/>
    <w:rPr>
      <w:rFonts w:cs="OpenSymbol;Arial Unicode MS"/>
    </w:rPr>
  </w:style>
  <w:style w:type="character" w:customStyle="1" w:styleId="ListLabel207">
    <w:name w:val="ListLabel 207"/>
    <w:qFormat/>
    <w:rsid w:val="00372D5E"/>
    <w:rPr>
      <w:rFonts w:cs="OpenSymbol;Arial Unicode MS"/>
    </w:rPr>
  </w:style>
  <w:style w:type="character" w:customStyle="1" w:styleId="ListLabel208">
    <w:name w:val="ListLabel 208"/>
    <w:qFormat/>
    <w:rsid w:val="00372D5E"/>
    <w:rPr>
      <w:rFonts w:cs="OpenSymbol;Arial Unicode MS"/>
    </w:rPr>
  </w:style>
  <w:style w:type="character" w:customStyle="1" w:styleId="ListLabel209">
    <w:name w:val="ListLabel 209"/>
    <w:qFormat/>
    <w:rsid w:val="00372D5E"/>
    <w:rPr>
      <w:rFonts w:cs="OpenSymbol;Arial Unicode MS"/>
      <w:sz w:val="22"/>
    </w:rPr>
  </w:style>
  <w:style w:type="character" w:customStyle="1" w:styleId="ListLabel210">
    <w:name w:val="ListLabel 210"/>
    <w:qFormat/>
    <w:rsid w:val="00372D5E"/>
    <w:rPr>
      <w:rFonts w:cs="OpenSymbol;Arial Unicode MS"/>
    </w:rPr>
  </w:style>
  <w:style w:type="character" w:customStyle="1" w:styleId="ListLabel211">
    <w:name w:val="ListLabel 211"/>
    <w:qFormat/>
    <w:rsid w:val="00372D5E"/>
    <w:rPr>
      <w:rFonts w:cs="OpenSymbol;Arial Unicode MS"/>
    </w:rPr>
  </w:style>
  <w:style w:type="character" w:customStyle="1" w:styleId="ListLabel212">
    <w:name w:val="ListLabel 212"/>
    <w:qFormat/>
    <w:rsid w:val="00372D5E"/>
    <w:rPr>
      <w:rFonts w:cs="OpenSymbol;Arial Unicode MS"/>
    </w:rPr>
  </w:style>
  <w:style w:type="character" w:customStyle="1" w:styleId="ListLabel213">
    <w:name w:val="ListLabel 213"/>
    <w:qFormat/>
    <w:rsid w:val="00372D5E"/>
    <w:rPr>
      <w:rFonts w:cs="OpenSymbol;Arial Unicode MS"/>
    </w:rPr>
  </w:style>
  <w:style w:type="character" w:customStyle="1" w:styleId="ListLabel214">
    <w:name w:val="ListLabel 214"/>
    <w:qFormat/>
    <w:rsid w:val="00372D5E"/>
    <w:rPr>
      <w:rFonts w:cs="OpenSymbol;Arial Unicode MS"/>
    </w:rPr>
  </w:style>
  <w:style w:type="character" w:customStyle="1" w:styleId="ListLabel215">
    <w:name w:val="ListLabel 215"/>
    <w:qFormat/>
    <w:rsid w:val="00372D5E"/>
    <w:rPr>
      <w:rFonts w:cs="OpenSymbol;Arial Unicode MS"/>
    </w:rPr>
  </w:style>
  <w:style w:type="character" w:customStyle="1" w:styleId="ListLabel216">
    <w:name w:val="ListLabel 216"/>
    <w:qFormat/>
    <w:rsid w:val="00372D5E"/>
    <w:rPr>
      <w:rFonts w:cs="OpenSymbol;Arial Unicode MS"/>
    </w:rPr>
  </w:style>
  <w:style w:type="character" w:customStyle="1" w:styleId="ListLabel217">
    <w:name w:val="ListLabel 217"/>
    <w:qFormat/>
    <w:rsid w:val="00372D5E"/>
    <w:rPr>
      <w:rFonts w:cs="OpenSymbol;Arial Unicode MS"/>
    </w:rPr>
  </w:style>
  <w:style w:type="character" w:customStyle="1" w:styleId="ListLabel218">
    <w:name w:val="ListLabel 2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">
    <w:name w:val="ListLabel 219"/>
    <w:qFormat/>
    <w:rsid w:val="00372D5E"/>
    <w:rPr>
      <w:rFonts w:cs="Symbol"/>
    </w:rPr>
  </w:style>
  <w:style w:type="character" w:customStyle="1" w:styleId="ListLabel220">
    <w:name w:val="ListLabel 220"/>
    <w:qFormat/>
    <w:rsid w:val="00372D5E"/>
    <w:rPr>
      <w:rFonts w:cs="Symbol"/>
    </w:rPr>
  </w:style>
  <w:style w:type="character" w:customStyle="1" w:styleId="ListLabel221">
    <w:name w:val="ListLabel 221"/>
    <w:qFormat/>
    <w:rsid w:val="00372D5E"/>
    <w:rPr>
      <w:rFonts w:cs="Symbol"/>
    </w:rPr>
  </w:style>
  <w:style w:type="character" w:customStyle="1" w:styleId="ListLabel222">
    <w:name w:val="ListLabel 222"/>
    <w:qFormat/>
    <w:rsid w:val="00372D5E"/>
    <w:rPr>
      <w:rFonts w:cs="Symbol"/>
    </w:rPr>
  </w:style>
  <w:style w:type="character" w:customStyle="1" w:styleId="ListLabel223">
    <w:name w:val="ListLabel 223"/>
    <w:qFormat/>
    <w:rsid w:val="00372D5E"/>
    <w:rPr>
      <w:rFonts w:cs="Symbol"/>
    </w:rPr>
  </w:style>
  <w:style w:type="character" w:customStyle="1" w:styleId="ListLabel224">
    <w:name w:val="ListLabel 224"/>
    <w:qFormat/>
    <w:rsid w:val="00372D5E"/>
    <w:rPr>
      <w:rFonts w:cs="Symbol"/>
    </w:rPr>
  </w:style>
  <w:style w:type="character" w:customStyle="1" w:styleId="ListLabel225">
    <w:name w:val="ListLabel 225"/>
    <w:qFormat/>
    <w:rsid w:val="00372D5E"/>
    <w:rPr>
      <w:rFonts w:cs="Symbol"/>
    </w:rPr>
  </w:style>
  <w:style w:type="character" w:customStyle="1" w:styleId="ListLabel226">
    <w:name w:val="ListLabel 226"/>
    <w:qFormat/>
    <w:rsid w:val="00372D5E"/>
    <w:rPr>
      <w:rFonts w:cs="Symbol"/>
    </w:rPr>
  </w:style>
  <w:style w:type="character" w:customStyle="1" w:styleId="ListLabel227">
    <w:name w:val="ListLabel 2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229">
    <w:name w:val="ListLabel 2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0">
    <w:name w:val="ListLabel 2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1">
    <w:name w:val="ListLabel 2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2">
    <w:name w:val="ListLabel 2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3">
    <w:name w:val="ListLabel 233"/>
    <w:qFormat/>
    <w:rsid w:val="00372D5E"/>
    <w:rPr>
      <w:rFonts w:cs="OpenSymbol;Arial Unicode MS"/>
      <w:sz w:val="22"/>
    </w:rPr>
  </w:style>
  <w:style w:type="character" w:customStyle="1" w:styleId="ListLabel234">
    <w:name w:val="ListLabel 2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5">
    <w:name w:val="ListLabel 235"/>
    <w:qFormat/>
    <w:rsid w:val="00372D5E"/>
    <w:rPr>
      <w:rFonts w:cs="OpenSymbol;Arial Unicode MS"/>
      <w:sz w:val="22"/>
    </w:rPr>
  </w:style>
  <w:style w:type="character" w:customStyle="1" w:styleId="ListLabel236">
    <w:name w:val="ListLabel 236"/>
    <w:qFormat/>
    <w:rsid w:val="00372D5E"/>
    <w:rPr>
      <w:rFonts w:cs="OpenSymbol;Arial Unicode MS"/>
    </w:rPr>
  </w:style>
  <w:style w:type="character" w:customStyle="1" w:styleId="ListLabel237">
    <w:name w:val="ListLabel 237"/>
    <w:qFormat/>
    <w:rsid w:val="00372D5E"/>
    <w:rPr>
      <w:rFonts w:cs="OpenSymbol;Arial Unicode MS"/>
    </w:rPr>
  </w:style>
  <w:style w:type="character" w:customStyle="1" w:styleId="ListLabel238">
    <w:name w:val="ListLabel 238"/>
    <w:qFormat/>
    <w:rsid w:val="00372D5E"/>
    <w:rPr>
      <w:rFonts w:cs="OpenSymbol;Arial Unicode MS"/>
    </w:rPr>
  </w:style>
  <w:style w:type="character" w:customStyle="1" w:styleId="ListLabel239">
    <w:name w:val="ListLabel 239"/>
    <w:qFormat/>
    <w:rsid w:val="00372D5E"/>
    <w:rPr>
      <w:rFonts w:cs="OpenSymbol;Arial Unicode MS"/>
    </w:rPr>
  </w:style>
  <w:style w:type="character" w:customStyle="1" w:styleId="ListLabel240">
    <w:name w:val="ListLabel 240"/>
    <w:qFormat/>
    <w:rsid w:val="00372D5E"/>
    <w:rPr>
      <w:rFonts w:cs="OpenSymbol;Arial Unicode MS"/>
    </w:rPr>
  </w:style>
  <w:style w:type="character" w:customStyle="1" w:styleId="ListLabel241">
    <w:name w:val="ListLabel 241"/>
    <w:qFormat/>
    <w:rsid w:val="00372D5E"/>
    <w:rPr>
      <w:rFonts w:cs="OpenSymbol;Arial Unicode MS"/>
    </w:rPr>
  </w:style>
  <w:style w:type="character" w:customStyle="1" w:styleId="ListLabel242">
    <w:name w:val="ListLabel 242"/>
    <w:qFormat/>
    <w:rsid w:val="00372D5E"/>
    <w:rPr>
      <w:rFonts w:cs="OpenSymbol;Arial Unicode MS"/>
    </w:rPr>
  </w:style>
  <w:style w:type="character" w:customStyle="1" w:styleId="ListLabel243">
    <w:name w:val="ListLabel 243"/>
    <w:qFormat/>
    <w:rsid w:val="00372D5E"/>
    <w:rPr>
      <w:rFonts w:cs="OpenSymbol;Arial Unicode MS"/>
    </w:rPr>
  </w:style>
  <w:style w:type="character" w:customStyle="1" w:styleId="ListLabel244">
    <w:name w:val="ListLabel 2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6">
    <w:name w:val="ListLabel 2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7">
    <w:name w:val="ListLabel 2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8">
    <w:name w:val="ListLabel 248"/>
    <w:qFormat/>
    <w:rsid w:val="00372D5E"/>
    <w:rPr>
      <w:rFonts w:cs="OpenSymbol;Arial Unicode MS"/>
    </w:rPr>
  </w:style>
  <w:style w:type="character" w:customStyle="1" w:styleId="ListLabel249">
    <w:name w:val="ListLabel 249"/>
    <w:qFormat/>
    <w:rsid w:val="00372D5E"/>
    <w:rPr>
      <w:sz w:val="22"/>
      <w:szCs w:val="22"/>
    </w:rPr>
  </w:style>
  <w:style w:type="character" w:customStyle="1" w:styleId="ListLabel250">
    <w:name w:val="ListLabel 250"/>
    <w:qFormat/>
    <w:rsid w:val="00372D5E"/>
    <w:rPr>
      <w:rFonts w:ascii="Symbol" w:hAnsi="Symbol" w:cs="OpenSymbol;Arial Unicode MS"/>
      <w:sz w:val="22"/>
    </w:rPr>
  </w:style>
  <w:style w:type="character" w:customStyle="1" w:styleId="ListLabel251">
    <w:name w:val="ListLabel 251"/>
    <w:qFormat/>
    <w:rsid w:val="00372D5E"/>
    <w:rPr>
      <w:rFonts w:cs="Symbol"/>
      <w:sz w:val="22"/>
      <w:szCs w:val="22"/>
    </w:rPr>
  </w:style>
  <w:style w:type="character" w:customStyle="1" w:styleId="ListLabel252">
    <w:name w:val="ListLabel 252"/>
    <w:qFormat/>
    <w:rsid w:val="00372D5E"/>
    <w:rPr>
      <w:rFonts w:cs="OpenSymbol;Arial Unicode MS"/>
    </w:rPr>
  </w:style>
  <w:style w:type="character" w:customStyle="1" w:styleId="ListLabel253">
    <w:name w:val="ListLabel 253"/>
    <w:qFormat/>
    <w:rsid w:val="00372D5E"/>
    <w:rPr>
      <w:rFonts w:cs="OpenSymbol;Arial Unicode MS"/>
    </w:rPr>
  </w:style>
  <w:style w:type="character" w:customStyle="1" w:styleId="ListLabel254">
    <w:name w:val="ListLabel 254"/>
    <w:qFormat/>
    <w:rsid w:val="00372D5E"/>
    <w:rPr>
      <w:rFonts w:cs="OpenSymbol;Arial Unicode MS"/>
    </w:rPr>
  </w:style>
  <w:style w:type="character" w:customStyle="1" w:styleId="ListLabel255">
    <w:name w:val="ListLabel 255"/>
    <w:qFormat/>
    <w:rsid w:val="00372D5E"/>
    <w:rPr>
      <w:rFonts w:cs="OpenSymbol;Arial Unicode MS"/>
    </w:rPr>
  </w:style>
  <w:style w:type="character" w:customStyle="1" w:styleId="ListLabel256">
    <w:name w:val="ListLabel 256"/>
    <w:qFormat/>
    <w:rsid w:val="00372D5E"/>
    <w:rPr>
      <w:rFonts w:cs="OpenSymbol;Arial Unicode MS"/>
    </w:rPr>
  </w:style>
  <w:style w:type="character" w:customStyle="1" w:styleId="ListLabel257">
    <w:name w:val="ListLabel 257"/>
    <w:qFormat/>
    <w:rsid w:val="00372D5E"/>
    <w:rPr>
      <w:rFonts w:cs="OpenSymbol;Arial Unicode MS"/>
    </w:rPr>
  </w:style>
  <w:style w:type="character" w:customStyle="1" w:styleId="ListLabel258">
    <w:name w:val="ListLabel 258"/>
    <w:qFormat/>
    <w:rsid w:val="00372D5E"/>
    <w:rPr>
      <w:rFonts w:cs="OpenSymbol;Arial Unicode MS"/>
    </w:rPr>
  </w:style>
  <w:style w:type="character" w:customStyle="1" w:styleId="ListLabel259">
    <w:name w:val="ListLabel 259"/>
    <w:qFormat/>
    <w:rsid w:val="00372D5E"/>
    <w:rPr>
      <w:rFonts w:cs="OpenSymbol;Arial Unicode MS"/>
    </w:rPr>
  </w:style>
  <w:style w:type="character" w:customStyle="1" w:styleId="ListLabel260">
    <w:name w:val="ListLabel 260"/>
    <w:qFormat/>
    <w:rsid w:val="00372D5E"/>
    <w:rPr>
      <w:rFonts w:cs="OpenSymbol;Arial Unicode MS"/>
    </w:rPr>
  </w:style>
  <w:style w:type="character" w:customStyle="1" w:styleId="ListLabel261">
    <w:name w:val="ListLabel 261"/>
    <w:qFormat/>
    <w:rsid w:val="00372D5E"/>
    <w:rPr>
      <w:rFonts w:cs="OpenSymbol;Arial Unicode MS"/>
    </w:rPr>
  </w:style>
  <w:style w:type="character" w:customStyle="1" w:styleId="ListLabel262">
    <w:name w:val="ListLabel 262"/>
    <w:qFormat/>
    <w:rsid w:val="00372D5E"/>
    <w:rPr>
      <w:rFonts w:cs="OpenSymbol;Arial Unicode MS"/>
    </w:rPr>
  </w:style>
  <w:style w:type="character" w:customStyle="1" w:styleId="ListLabel263">
    <w:name w:val="ListLabel 263"/>
    <w:qFormat/>
    <w:rsid w:val="00372D5E"/>
    <w:rPr>
      <w:rFonts w:cs="OpenSymbol;Arial Unicode MS"/>
    </w:rPr>
  </w:style>
  <w:style w:type="character" w:customStyle="1" w:styleId="ListLabel264">
    <w:name w:val="ListLabel 264"/>
    <w:qFormat/>
    <w:rsid w:val="00372D5E"/>
    <w:rPr>
      <w:rFonts w:cs="OpenSymbol;Arial Unicode MS"/>
      <w:sz w:val="22"/>
    </w:rPr>
  </w:style>
  <w:style w:type="character" w:customStyle="1" w:styleId="ListLabel265">
    <w:name w:val="ListLabel 265"/>
    <w:qFormat/>
    <w:rsid w:val="00372D5E"/>
    <w:rPr>
      <w:rFonts w:cs="OpenSymbol;Arial Unicode MS"/>
      <w:sz w:val="22"/>
    </w:rPr>
  </w:style>
  <w:style w:type="character" w:customStyle="1" w:styleId="ListLabel266">
    <w:name w:val="ListLabel 266"/>
    <w:qFormat/>
    <w:rsid w:val="00372D5E"/>
    <w:rPr>
      <w:rFonts w:cs="OpenSymbol;Arial Unicode MS"/>
    </w:rPr>
  </w:style>
  <w:style w:type="character" w:customStyle="1" w:styleId="ListLabel267">
    <w:name w:val="ListLabel 267"/>
    <w:qFormat/>
    <w:rsid w:val="00372D5E"/>
    <w:rPr>
      <w:rFonts w:cs="OpenSymbol;Arial Unicode MS"/>
      <w:sz w:val="22"/>
    </w:rPr>
  </w:style>
  <w:style w:type="character" w:customStyle="1" w:styleId="ListLabel268">
    <w:name w:val="ListLabel 268"/>
    <w:qFormat/>
    <w:rsid w:val="00372D5E"/>
    <w:rPr>
      <w:rFonts w:cs="Mangal;Courier New"/>
      <w:sz w:val="22"/>
    </w:rPr>
  </w:style>
  <w:style w:type="character" w:customStyle="1" w:styleId="ListLabel269">
    <w:name w:val="ListLabel 269"/>
    <w:qFormat/>
    <w:rsid w:val="00372D5E"/>
    <w:rPr>
      <w:rFonts w:cs="OpenSymbol;Arial Unicode MS"/>
      <w:sz w:val="22"/>
    </w:rPr>
  </w:style>
  <w:style w:type="character" w:customStyle="1" w:styleId="ListLabel270">
    <w:name w:val="ListLabel 270"/>
    <w:qFormat/>
    <w:rsid w:val="00372D5E"/>
    <w:rPr>
      <w:rFonts w:cs="OpenSymbol;Arial Unicode MS"/>
      <w:sz w:val="22"/>
    </w:rPr>
  </w:style>
  <w:style w:type="character" w:customStyle="1" w:styleId="ListLabel271">
    <w:name w:val="ListLabel 271"/>
    <w:qFormat/>
    <w:rsid w:val="00372D5E"/>
    <w:rPr>
      <w:rFonts w:cs="OpenSymbol;Arial Unicode MS"/>
    </w:rPr>
  </w:style>
  <w:style w:type="character" w:customStyle="1" w:styleId="ListLabel272">
    <w:name w:val="ListLabel 272"/>
    <w:qFormat/>
    <w:rsid w:val="00372D5E"/>
    <w:rPr>
      <w:rFonts w:cs="OpenSymbol;Arial Unicode MS"/>
    </w:rPr>
  </w:style>
  <w:style w:type="character" w:customStyle="1" w:styleId="ListLabel273">
    <w:name w:val="ListLabel 273"/>
    <w:qFormat/>
    <w:rsid w:val="00372D5E"/>
    <w:rPr>
      <w:rFonts w:cs="OpenSymbol;Arial Unicode MS"/>
    </w:rPr>
  </w:style>
  <w:style w:type="character" w:customStyle="1" w:styleId="ListLabel274">
    <w:name w:val="ListLabel 274"/>
    <w:qFormat/>
    <w:rsid w:val="00372D5E"/>
    <w:rPr>
      <w:rFonts w:cs="OpenSymbol;Arial Unicode MS"/>
    </w:rPr>
  </w:style>
  <w:style w:type="character" w:customStyle="1" w:styleId="ListLabel275">
    <w:name w:val="ListLabel 275"/>
    <w:qFormat/>
    <w:rsid w:val="00372D5E"/>
    <w:rPr>
      <w:rFonts w:cs="OpenSymbol;Arial Unicode MS"/>
    </w:rPr>
  </w:style>
  <w:style w:type="character" w:customStyle="1" w:styleId="ListLabel276">
    <w:name w:val="ListLabel 276"/>
    <w:qFormat/>
    <w:rsid w:val="00372D5E"/>
    <w:rPr>
      <w:rFonts w:cs="OpenSymbol;Arial Unicode MS"/>
    </w:rPr>
  </w:style>
  <w:style w:type="character" w:customStyle="1" w:styleId="ListLabel277">
    <w:name w:val="ListLabel 277"/>
    <w:qFormat/>
    <w:rsid w:val="00372D5E"/>
    <w:rPr>
      <w:rFonts w:cs="OpenSymbol;Arial Unicode MS"/>
    </w:rPr>
  </w:style>
  <w:style w:type="character" w:customStyle="1" w:styleId="ListLabel278">
    <w:name w:val="ListLabel 278"/>
    <w:qFormat/>
    <w:rsid w:val="00372D5E"/>
    <w:rPr>
      <w:rFonts w:cs="OpenSymbol;Arial Unicode MS"/>
    </w:rPr>
  </w:style>
  <w:style w:type="character" w:customStyle="1" w:styleId="ListLabel279">
    <w:name w:val="ListLabel 279"/>
    <w:qFormat/>
    <w:rsid w:val="00372D5E"/>
    <w:rPr>
      <w:rFonts w:eastAsia="OpenSymbol;Arial Unicode MS" w:cs="OpenSymbol;Arial Unicode MS"/>
      <w:sz w:val="22"/>
    </w:rPr>
  </w:style>
  <w:style w:type="character" w:customStyle="1" w:styleId="ListLabel280">
    <w:name w:val="ListLabel 280"/>
    <w:qFormat/>
    <w:rsid w:val="00372D5E"/>
    <w:rPr>
      <w:rFonts w:eastAsia="OpenSymbol;Arial Unicode MS" w:cs="OpenSymbol;Arial Unicode MS"/>
    </w:rPr>
  </w:style>
  <w:style w:type="character" w:customStyle="1" w:styleId="ListLabel281">
    <w:name w:val="ListLabel 281"/>
    <w:qFormat/>
    <w:rsid w:val="00372D5E"/>
    <w:rPr>
      <w:rFonts w:eastAsia="OpenSymbol;Arial Unicode MS" w:cs="OpenSymbol;Arial Unicode MS"/>
    </w:rPr>
  </w:style>
  <w:style w:type="character" w:customStyle="1" w:styleId="ListLabel282">
    <w:name w:val="ListLabel 282"/>
    <w:qFormat/>
    <w:rsid w:val="00372D5E"/>
    <w:rPr>
      <w:rFonts w:eastAsia="OpenSymbol;Arial Unicode MS" w:cs="OpenSymbol;Arial Unicode MS"/>
    </w:rPr>
  </w:style>
  <w:style w:type="character" w:customStyle="1" w:styleId="ListLabel283">
    <w:name w:val="ListLabel 283"/>
    <w:qFormat/>
    <w:rsid w:val="00372D5E"/>
    <w:rPr>
      <w:rFonts w:eastAsia="OpenSymbol;Arial Unicode MS" w:cs="OpenSymbol;Arial Unicode MS"/>
    </w:rPr>
  </w:style>
  <w:style w:type="character" w:customStyle="1" w:styleId="ListLabel284">
    <w:name w:val="ListLabel 284"/>
    <w:qFormat/>
    <w:rsid w:val="00372D5E"/>
    <w:rPr>
      <w:rFonts w:eastAsia="OpenSymbol;Arial Unicode MS" w:cs="OpenSymbol;Arial Unicode MS"/>
    </w:rPr>
  </w:style>
  <w:style w:type="character" w:customStyle="1" w:styleId="ListLabel285">
    <w:name w:val="ListLabel 285"/>
    <w:qFormat/>
    <w:rsid w:val="00372D5E"/>
    <w:rPr>
      <w:rFonts w:eastAsia="OpenSymbol;Arial Unicode MS" w:cs="OpenSymbol;Arial Unicode MS"/>
    </w:rPr>
  </w:style>
  <w:style w:type="character" w:customStyle="1" w:styleId="ListLabel286">
    <w:name w:val="ListLabel 286"/>
    <w:qFormat/>
    <w:rsid w:val="00372D5E"/>
    <w:rPr>
      <w:rFonts w:eastAsia="OpenSymbol;Arial Unicode MS" w:cs="OpenSymbol;Arial Unicode MS"/>
    </w:rPr>
  </w:style>
  <w:style w:type="character" w:customStyle="1" w:styleId="ListLabel287">
    <w:name w:val="ListLabel 287"/>
    <w:qFormat/>
    <w:rsid w:val="00372D5E"/>
    <w:rPr>
      <w:rFonts w:eastAsia="OpenSymbol;Arial Unicode MS" w:cs="OpenSymbol;Arial Unicode MS"/>
    </w:rPr>
  </w:style>
  <w:style w:type="character" w:customStyle="1" w:styleId="ListLabel288">
    <w:name w:val="ListLabel 288"/>
    <w:qFormat/>
    <w:rsid w:val="00372D5E"/>
    <w:rPr>
      <w:rFonts w:cs="OpenSymbol;Arial Unicode MS"/>
      <w:sz w:val="22"/>
    </w:rPr>
  </w:style>
  <w:style w:type="character" w:customStyle="1" w:styleId="ListLabel289">
    <w:name w:val="ListLabel 289"/>
    <w:qFormat/>
    <w:rsid w:val="00372D5E"/>
    <w:rPr>
      <w:rFonts w:cs="OpenSymbol;Arial Unicode MS"/>
    </w:rPr>
  </w:style>
  <w:style w:type="character" w:customStyle="1" w:styleId="ListLabel290">
    <w:name w:val="ListLabel 290"/>
    <w:qFormat/>
    <w:rsid w:val="00372D5E"/>
    <w:rPr>
      <w:rFonts w:cs="OpenSymbol;Arial Unicode MS"/>
    </w:rPr>
  </w:style>
  <w:style w:type="character" w:customStyle="1" w:styleId="ListLabel291">
    <w:name w:val="ListLabel 291"/>
    <w:qFormat/>
    <w:rsid w:val="00372D5E"/>
    <w:rPr>
      <w:rFonts w:cs="OpenSymbol;Arial Unicode MS"/>
    </w:rPr>
  </w:style>
  <w:style w:type="character" w:customStyle="1" w:styleId="ListLabel292">
    <w:name w:val="ListLabel 292"/>
    <w:qFormat/>
    <w:rsid w:val="00372D5E"/>
    <w:rPr>
      <w:rFonts w:cs="OpenSymbol;Arial Unicode MS"/>
    </w:rPr>
  </w:style>
  <w:style w:type="character" w:customStyle="1" w:styleId="ListLabel293">
    <w:name w:val="ListLabel 293"/>
    <w:qFormat/>
    <w:rsid w:val="00372D5E"/>
    <w:rPr>
      <w:rFonts w:cs="OpenSymbol;Arial Unicode MS"/>
    </w:rPr>
  </w:style>
  <w:style w:type="character" w:customStyle="1" w:styleId="ListLabel294">
    <w:name w:val="ListLabel 294"/>
    <w:qFormat/>
    <w:rsid w:val="00372D5E"/>
    <w:rPr>
      <w:rFonts w:cs="OpenSymbol;Arial Unicode MS"/>
    </w:rPr>
  </w:style>
  <w:style w:type="character" w:customStyle="1" w:styleId="ListLabel295">
    <w:name w:val="ListLabel 295"/>
    <w:qFormat/>
    <w:rsid w:val="00372D5E"/>
    <w:rPr>
      <w:rFonts w:cs="OpenSymbol;Arial Unicode MS"/>
    </w:rPr>
  </w:style>
  <w:style w:type="character" w:customStyle="1" w:styleId="ListLabel296">
    <w:name w:val="ListLabel 296"/>
    <w:qFormat/>
    <w:rsid w:val="00372D5E"/>
    <w:rPr>
      <w:rFonts w:cs="OpenSymbol;Arial Unicode MS"/>
    </w:rPr>
  </w:style>
  <w:style w:type="character" w:customStyle="1" w:styleId="ListLabel297">
    <w:name w:val="ListLabel 297"/>
    <w:qFormat/>
    <w:rsid w:val="00372D5E"/>
    <w:rPr>
      <w:rFonts w:cs="OpenSymbol;Arial Unicode MS"/>
      <w:sz w:val="22"/>
    </w:rPr>
  </w:style>
  <w:style w:type="character" w:customStyle="1" w:styleId="ListLabel298">
    <w:name w:val="ListLabel 298"/>
    <w:qFormat/>
    <w:rsid w:val="00372D5E"/>
    <w:rPr>
      <w:rFonts w:cs="OpenSymbol;Arial Unicode MS"/>
    </w:rPr>
  </w:style>
  <w:style w:type="character" w:customStyle="1" w:styleId="ListLabel299">
    <w:name w:val="ListLabel 299"/>
    <w:qFormat/>
    <w:rsid w:val="00372D5E"/>
    <w:rPr>
      <w:rFonts w:cs="OpenSymbol;Arial Unicode MS"/>
    </w:rPr>
  </w:style>
  <w:style w:type="character" w:customStyle="1" w:styleId="ListLabel300">
    <w:name w:val="ListLabel 300"/>
    <w:qFormat/>
    <w:rsid w:val="00372D5E"/>
    <w:rPr>
      <w:rFonts w:cs="OpenSymbol;Arial Unicode MS"/>
    </w:rPr>
  </w:style>
  <w:style w:type="character" w:customStyle="1" w:styleId="ListLabel301">
    <w:name w:val="ListLabel 301"/>
    <w:qFormat/>
    <w:rsid w:val="00372D5E"/>
    <w:rPr>
      <w:rFonts w:cs="OpenSymbol;Arial Unicode MS"/>
    </w:rPr>
  </w:style>
  <w:style w:type="character" w:customStyle="1" w:styleId="ListLabel302">
    <w:name w:val="ListLabel 302"/>
    <w:qFormat/>
    <w:rsid w:val="00372D5E"/>
    <w:rPr>
      <w:rFonts w:cs="OpenSymbol;Arial Unicode MS"/>
    </w:rPr>
  </w:style>
  <w:style w:type="character" w:customStyle="1" w:styleId="ListLabel303">
    <w:name w:val="ListLabel 303"/>
    <w:qFormat/>
    <w:rsid w:val="00372D5E"/>
    <w:rPr>
      <w:rFonts w:cs="OpenSymbol;Arial Unicode MS"/>
    </w:rPr>
  </w:style>
  <w:style w:type="character" w:customStyle="1" w:styleId="ListLabel304">
    <w:name w:val="ListLabel 304"/>
    <w:qFormat/>
    <w:rsid w:val="00372D5E"/>
    <w:rPr>
      <w:rFonts w:cs="OpenSymbol;Arial Unicode MS"/>
    </w:rPr>
  </w:style>
  <w:style w:type="character" w:customStyle="1" w:styleId="ListLabel305">
    <w:name w:val="ListLabel 305"/>
    <w:qFormat/>
    <w:rsid w:val="00372D5E"/>
    <w:rPr>
      <w:rFonts w:cs="OpenSymbol;Arial Unicode MS"/>
    </w:rPr>
  </w:style>
  <w:style w:type="character" w:customStyle="1" w:styleId="ListLabel306">
    <w:name w:val="ListLabel 306"/>
    <w:qFormat/>
    <w:rsid w:val="00372D5E"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sid w:val="00372D5E"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sid w:val="00372D5E"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sid w:val="00372D5E"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sid w:val="00372D5E"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sid w:val="00372D5E"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sid w:val="00372D5E"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sid w:val="00372D5E"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sid w:val="00372D5E"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sid w:val="00372D5E"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sid w:val="00372D5E"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sid w:val="00372D5E"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sid w:val="00372D5E"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sid w:val="00372D5E"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sid w:val="00372D5E"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sid w:val="00372D5E"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sid w:val="00372D5E"/>
    <w:rPr>
      <w:rFonts w:cs="OpenSymbol;Arial Unicode MS"/>
      <w:sz w:val="22"/>
      <w:szCs w:val="22"/>
    </w:rPr>
  </w:style>
  <w:style w:type="character" w:customStyle="1" w:styleId="ListLabel323">
    <w:name w:val="ListLabel 323"/>
    <w:qFormat/>
    <w:rsid w:val="00372D5E"/>
    <w:rPr>
      <w:rFonts w:cs="OpenSymbol;Arial Unicode MS"/>
      <w:sz w:val="22"/>
      <w:szCs w:val="22"/>
    </w:rPr>
  </w:style>
  <w:style w:type="character" w:customStyle="1" w:styleId="ListLabel324">
    <w:name w:val="ListLabel 324"/>
    <w:qFormat/>
    <w:rsid w:val="00372D5E"/>
    <w:rPr>
      <w:rFonts w:cs="OpenSymbol;Arial Unicode MS"/>
      <w:sz w:val="22"/>
    </w:rPr>
  </w:style>
  <w:style w:type="character" w:customStyle="1" w:styleId="ListLabel325">
    <w:name w:val="ListLabel 325"/>
    <w:qFormat/>
    <w:rsid w:val="00372D5E"/>
    <w:rPr>
      <w:rFonts w:cs="OpenSymbol;Arial Unicode MS"/>
    </w:rPr>
  </w:style>
  <w:style w:type="character" w:customStyle="1" w:styleId="ListLabel326">
    <w:name w:val="ListLabel 326"/>
    <w:qFormat/>
    <w:rsid w:val="00372D5E"/>
    <w:rPr>
      <w:rFonts w:cs="OpenSymbol;Arial Unicode MS"/>
    </w:rPr>
  </w:style>
  <w:style w:type="character" w:customStyle="1" w:styleId="ListLabel327">
    <w:name w:val="ListLabel 327"/>
    <w:qFormat/>
    <w:rsid w:val="00372D5E"/>
    <w:rPr>
      <w:rFonts w:cs="OpenSymbol;Arial Unicode MS"/>
    </w:rPr>
  </w:style>
  <w:style w:type="character" w:customStyle="1" w:styleId="ListLabel328">
    <w:name w:val="ListLabel 328"/>
    <w:qFormat/>
    <w:rsid w:val="00372D5E"/>
    <w:rPr>
      <w:rFonts w:cs="OpenSymbol;Arial Unicode MS"/>
    </w:rPr>
  </w:style>
  <w:style w:type="character" w:customStyle="1" w:styleId="ListLabel329">
    <w:name w:val="ListLabel 329"/>
    <w:qFormat/>
    <w:rsid w:val="00372D5E"/>
    <w:rPr>
      <w:rFonts w:cs="OpenSymbol;Arial Unicode MS"/>
    </w:rPr>
  </w:style>
  <w:style w:type="character" w:customStyle="1" w:styleId="ListLabel330">
    <w:name w:val="ListLabel 330"/>
    <w:qFormat/>
    <w:rsid w:val="00372D5E"/>
    <w:rPr>
      <w:rFonts w:cs="OpenSymbol;Arial Unicode MS"/>
    </w:rPr>
  </w:style>
  <w:style w:type="character" w:customStyle="1" w:styleId="ListLabel331">
    <w:name w:val="ListLabel 331"/>
    <w:qFormat/>
    <w:rsid w:val="00372D5E"/>
    <w:rPr>
      <w:rFonts w:cs="OpenSymbol;Arial Unicode MS"/>
    </w:rPr>
  </w:style>
  <w:style w:type="character" w:customStyle="1" w:styleId="ListLabel332">
    <w:name w:val="ListLabel 332"/>
    <w:qFormat/>
    <w:rsid w:val="00372D5E"/>
    <w:rPr>
      <w:rFonts w:cs="OpenSymbol;Arial Unicode MS"/>
    </w:rPr>
  </w:style>
  <w:style w:type="character" w:customStyle="1" w:styleId="ListLabel333">
    <w:name w:val="ListLabel 333"/>
    <w:qFormat/>
    <w:rsid w:val="00372D5E"/>
    <w:rPr>
      <w:rFonts w:cs="OpenSymbol;Arial Unicode MS"/>
      <w:sz w:val="22"/>
      <w:szCs w:val="22"/>
    </w:rPr>
  </w:style>
  <w:style w:type="character" w:customStyle="1" w:styleId="ListLabel334">
    <w:name w:val="ListLabel 334"/>
    <w:qFormat/>
    <w:rsid w:val="00372D5E"/>
    <w:rPr>
      <w:rFonts w:cs="OpenSymbol;Arial Unicode MS"/>
      <w:sz w:val="22"/>
      <w:szCs w:val="22"/>
    </w:rPr>
  </w:style>
  <w:style w:type="character" w:customStyle="1" w:styleId="ListLabel335">
    <w:name w:val="ListLabel 335"/>
    <w:qFormat/>
    <w:rsid w:val="00372D5E"/>
    <w:rPr>
      <w:rFonts w:cs="OpenSymbol;Arial Unicode MS"/>
      <w:sz w:val="22"/>
      <w:szCs w:val="22"/>
    </w:rPr>
  </w:style>
  <w:style w:type="character" w:customStyle="1" w:styleId="ListLabel336">
    <w:name w:val="ListLabel 336"/>
    <w:qFormat/>
    <w:rsid w:val="00372D5E"/>
    <w:rPr>
      <w:rFonts w:cs="OpenSymbol;Arial Unicode MS"/>
      <w:sz w:val="22"/>
      <w:szCs w:val="22"/>
    </w:rPr>
  </w:style>
  <w:style w:type="character" w:customStyle="1" w:styleId="ListLabel337">
    <w:name w:val="ListLabel 337"/>
    <w:qFormat/>
    <w:rsid w:val="00372D5E"/>
    <w:rPr>
      <w:rFonts w:cs="OpenSymbol;Arial Unicode MS"/>
      <w:sz w:val="22"/>
      <w:szCs w:val="22"/>
    </w:rPr>
  </w:style>
  <w:style w:type="character" w:customStyle="1" w:styleId="ListLabel338">
    <w:name w:val="ListLabel 338"/>
    <w:qFormat/>
    <w:rsid w:val="00372D5E"/>
    <w:rPr>
      <w:rFonts w:cs="OpenSymbol;Arial Unicode MS"/>
      <w:sz w:val="22"/>
      <w:szCs w:val="22"/>
    </w:rPr>
  </w:style>
  <w:style w:type="character" w:customStyle="1" w:styleId="ListLabel339">
    <w:name w:val="ListLabel 339"/>
    <w:qFormat/>
    <w:rsid w:val="00372D5E"/>
    <w:rPr>
      <w:rFonts w:cs="OpenSymbol;Arial Unicode MS"/>
      <w:sz w:val="22"/>
      <w:szCs w:val="22"/>
    </w:rPr>
  </w:style>
  <w:style w:type="character" w:customStyle="1" w:styleId="ListLabel340">
    <w:name w:val="ListLabel 340"/>
    <w:qFormat/>
    <w:rsid w:val="00372D5E"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sid w:val="00372D5E"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sid w:val="00372D5E"/>
    <w:rPr>
      <w:rFonts w:cs="OpenSymbol;Arial Unicode MS"/>
    </w:rPr>
  </w:style>
  <w:style w:type="character" w:customStyle="1" w:styleId="ListLabel343">
    <w:name w:val="ListLabel 343"/>
    <w:qFormat/>
    <w:rsid w:val="00372D5E"/>
    <w:rPr>
      <w:rFonts w:cs="OpenSymbol;Arial Unicode MS"/>
    </w:rPr>
  </w:style>
  <w:style w:type="character" w:customStyle="1" w:styleId="ListLabel344">
    <w:name w:val="ListLabel 344"/>
    <w:qFormat/>
    <w:rsid w:val="00372D5E"/>
    <w:rPr>
      <w:rFonts w:cs="OpenSymbol;Arial Unicode MS"/>
    </w:rPr>
  </w:style>
  <w:style w:type="character" w:customStyle="1" w:styleId="ListLabel345">
    <w:name w:val="ListLabel 345"/>
    <w:qFormat/>
    <w:rsid w:val="00372D5E"/>
    <w:rPr>
      <w:rFonts w:cs="OpenSymbol;Arial Unicode MS"/>
    </w:rPr>
  </w:style>
  <w:style w:type="character" w:customStyle="1" w:styleId="ListLabel346">
    <w:name w:val="ListLabel 346"/>
    <w:qFormat/>
    <w:rsid w:val="00372D5E"/>
    <w:rPr>
      <w:rFonts w:cs="OpenSymbol;Arial Unicode MS"/>
    </w:rPr>
  </w:style>
  <w:style w:type="character" w:customStyle="1" w:styleId="ListLabel347">
    <w:name w:val="ListLabel 347"/>
    <w:qFormat/>
    <w:rsid w:val="00372D5E"/>
    <w:rPr>
      <w:rFonts w:cs="OpenSymbol;Arial Unicode MS"/>
    </w:rPr>
  </w:style>
  <w:style w:type="character" w:customStyle="1" w:styleId="ListLabel348">
    <w:name w:val="ListLabel 348"/>
    <w:qFormat/>
    <w:rsid w:val="00372D5E"/>
    <w:rPr>
      <w:rFonts w:cs="OpenSymbol;Arial Unicode MS"/>
    </w:rPr>
  </w:style>
  <w:style w:type="character" w:customStyle="1" w:styleId="ListLabel349">
    <w:name w:val="ListLabel 349"/>
    <w:qFormat/>
    <w:rsid w:val="00372D5E"/>
    <w:rPr>
      <w:rFonts w:cs="OpenSymbol;Arial Unicode MS"/>
    </w:rPr>
  </w:style>
  <w:style w:type="character" w:customStyle="1" w:styleId="ListLabel350">
    <w:name w:val="ListLabel 350"/>
    <w:qFormat/>
    <w:rsid w:val="00372D5E"/>
    <w:rPr>
      <w:rFonts w:cs="OpenSymbol;Arial Unicode MS"/>
    </w:rPr>
  </w:style>
  <w:style w:type="character" w:customStyle="1" w:styleId="ListLabel351">
    <w:name w:val="ListLabel 351"/>
    <w:qFormat/>
    <w:rsid w:val="00372D5E"/>
    <w:rPr>
      <w:rFonts w:cs="OpenSymbol;Arial Unicode MS"/>
      <w:sz w:val="22"/>
      <w:szCs w:val="22"/>
    </w:rPr>
  </w:style>
  <w:style w:type="character" w:customStyle="1" w:styleId="ListLabel352">
    <w:name w:val="ListLabel 352"/>
    <w:qFormat/>
    <w:rsid w:val="00372D5E"/>
    <w:rPr>
      <w:rFonts w:cs="OpenSymbol;Arial Unicode MS"/>
      <w:sz w:val="22"/>
      <w:szCs w:val="22"/>
    </w:rPr>
  </w:style>
  <w:style w:type="character" w:customStyle="1" w:styleId="ListLabel353">
    <w:name w:val="ListLabel 353"/>
    <w:qFormat/>
    <w:rsid w:val="00372D5E"/>
    <w:rPr>
      <w:rFonts w:cs="OpenSymbol;Arial Unicode MS"/>
      <w:sz w:val="22"/>
      <w:szCs w:val="22"/>
    </w:rPr>
  </w:style>
  <w:style w:type="character" w:customStyle="1" w:styleId="ListLabel354">
    <w:name w:val="ListLabel 354"/>
    <w:qFormat/>
    <w:rsid w:val="00372D5E"/>
    <w:rPr>
      <w:rFonts w:cs="OpenSymbol;Arial Unicode MS"/>
      <w:sz w:val="22"/>
      <w:szCs w:val="22"/>
    </w:rPr>
  </w:style>
  <w:style w:type="character" w:customStyle="1" w:styleId="ListLabel355">
    <w:name w:val="ListLabel 355"/>
    <w:qFormat/>
    <w:rsid w:val="00372D5E"/>
    <w:rPr>
      <w:rFonts w:cs="OpenSymbol;Arial Unicode MS"/>
      <w:sz w:val="22"/>
      <w:szCs w:val="22"/>
    </w:rPr>
  </w:style>
  <w:style w:type="character" w:customStyle="1" w:styleId="ListLabel356">
    <w:name w:val="ListLabel 356"/>
    <w:qFormat/>
    <w:rsid w:val="00372D5E"/>
    <w:rPr>
      <w:rFonts w:cs="OpenSymbol;Arial Unicode MS"/>
      <w:sz w:val="22"/>
      <w:szCs w:val="22"/>
    </w:rPr>
  </w:style>
  <w:style w:type="character" w:customStyle="1" w:styleId="ListLabel357">
    <w:name w:val="ListLabel 357"/>
    <w:qFormat/>
    <w:rsid w:val="00372D5E"/>
    <w:rPr>
      <w:rFonts w:cs="OpenSymbol;Arial Unicode MS"/>
      <w:sz w:val="22"/>
      <w:szCs w:val="22"/>
    </w:rPr>
  </w:style>
  <w:style w:type="character" w:customStyle="1" w:styleId="ListLabel358">
    <w:name w:val="ListLabel 358"/>
    <w:qFormat/>
    <w:rsid w:val="00372D5E"/>
    <w:rPr>
      <w:rFonts w:cs="OpenSymbol;Arial Unicode MS"/>
      <w:sz w:val="22"/>
      <w:szCs w:val="22"/>
    </w:rPr>
  </w:style>
  <w:style w:type="character" w:customStyle="1" w:styleId="ListLabel359">
    <w:name w:val="ListLabel 359"/>
    <w:qFormat/>
    <w:rsid w:val="00372D5E"/>
    <w:rPr>
      <w:rFonts w:cs="OpenSymbol;Arial Unicode MS"/>
      <w:sz w:val="22"/>
      <w:szCs w:val="22"/>
    </w:rPr>
  </w:style>
  <w:style w:type="character" w:customStyle="1" w:styleId="ListLabel360">
    <w:name w:val="ListLabel 360"/>
    <w:qFormat/>
    <w:rsid w:val="00372D5E"/>
    <w:rPr>
      <w:rFonts w:cs="OpenSymbol;Arial Unicode MS"/>
    </w:rPr>
  </w:style>
  <w:style w:type="character" w:customStyle="1" w:styleId="ListLabel361">
    <w:name w:val="ListLabel 361"/>
    <w:qFormat/>
    <w:rsid w:val="00372D5E"/>
    <w:rPr>
      <w:rFonts w:cs="OpenSymbol;Arial Unicode MS"/>
    </w:rPr>
  </w:style>
  <w:style w:type="character" w:customStyle="1" w:styleId="ListLabel362">
    <w:name w:val="ListLabel 362"/>
    <w:qFormat/>
    <w:rsid w:val="00372D5E"/>
    <w:rPr>
      <w:rFonts w:cs="OpenSymbol;Arial Unicode MS"/>
    </w:rPr>
  </w:style>
  <w:style w:type="character" w:customStyle="1" w:styleId="ListLabel363">
    <w:name w:val="ListLabel 363"/>
    <w:qFormat/>
    <w:rsid w:val="00372D5E"/>
    <w:rPr>
      <w:rFonts w:cs="OpenSymbol;Arial Unicode MS"/>
    </w:rPr>
  </w:style>
  <w:style w:type="character" w:customStyle="1" w:styleId="ListLabel364">
    <w:name w:val="ListLabel 364"/>
    <w:qFormat/>
    <w:rsid w:val="00372D5E"/>
    <w:rPr>
      <w:rFonts w:cs="OpenSymbol;Arial Unicode MS"/>
    </w:rPr>
  </w:style>
  <w:style w:type="character" w:customStyle="1" w:styleId="ListLabel365">
    <w:name w:val="ListLabel 365"/>
    <w:qFormat/>
    <w:rsid w:val="00372D5E"/>
    <w:rPr>
      <w:rFonts w:cs="OpenSymbol;Arial Unicode MS"/>
    </w:rPr>
  </w:style>
  <w:style w:type="character" w:customStyle="1" w:styleId="ListLabel366">
    <w:name w:val="ListLabel 366"/>
    <w:qFormat/>
    <w:rsid w:val="00372D5E"/>
    <w:rPr>
      <w:rFonts w:cs="OpenSymbol;Arial Unicode MS"/>
    </w:rPr>
  </w:style>
  <w:style w:type="character" w:customStyle="1" w:styleId="ListLabel367">
    <w:name w:val="ListLabel 367"/>
    <w:qFormat/>
    <w:rsid w:val="00372D5E"/>
    <w:rPr>
      <w:rFonts w:cs="OpenSymbol;Arial Unicode MS"/>
    </w:rPr>
  </w:style>
  <w:style w:type="character" w:customStyle="1" w:styleId="ListLabel368">
    <w:name w:val="ListLabel 368"/>
    <w:qFormat/>
    <w:rsid w:val="00372D5E"/>
    <w:rPr>
      <w:rFonts w:cs="OpenSymbol;Arial Unicode MS"/>
    </w:rPr>
  </w:style>
  <w:style w:type="character" w:customStyle="1" w:styleId="ListLabel369">
    <w:name w:val="ListLabel 369"/>
    <w:qFormat/>
    <w:rsid w:val="00372D5E"/>
    <w:rPr>
      <w:rFonts w:cs="OpenSymbol;Arial Unicode MS"/>
      <w:sz w:val="22"/>
    </w:rPr>
  </w:style>
  <w:style w:type="character" w:customStyle="1" w:styleId="ListLabel370">
    <w:name w:val="ListLabel 370"/>
    <w:qFormat/>
    <w:rsid w:val="00372D5E"/>
    <w:rPr>
      <w:rFonts w:cs="OpenSymbol;Arial Unicode MS"/>
    </w:rPr>
  </w:style>
  <w:style w:type="character" w:customStyle="1" w:styleId="ListLabel371">
    <w:name w:val="ListLabel 371"/>
    <w:qFormat/>
    <w:rsid w:val="00372D5E"/>
    <w:rPr>
      <w:rFonts w:cs="OpenSymbol;Arial Unicode MS"/>
    </w:rPr>
  </w:style>
  <w:style w:type="character" w:customStyle="1" w:styleId="ListLabel372">
    <w:name w:val="ListLabel 372"/>
    <w:qFormat/>
    <w:rsid w:val="00372D5E"/>
    <w:rPr>
      <w:rFonts w:cs="OpenSymbol;Arial Unicode MS"/>
    </w:rPr>
  </w:style>
  <w:style w:type="character" w:customStyle="1" w:styleId="ListLabel373">
    <w:name w:val="ListLabel 373"/>
    <w:qFormat/>
    <w:rsid w:val="00372D5E"/>
    <w:rPr>
      <w:rFonts w:cs="OpenSymbol;Arial Unicode MS"/>
    </w:rPr>
  </w:style>
  <w:style w:type="character" w:customStyle="1" w:styleId="ListLabel374">
    <w:name w:val="ListLabel 374"/>
    <w:qFormat/>
    <w:rsid w:val="00372D5E"/>
    <w:rPr>
      <w:rFonts w:cs="OpenSymbol;Arial Unicode MS"/>
    </w:rPr>
  </w:style>
  <w:style w:type="character" w:customStyle="1" w:styleId="ListLabel375">
    <w:name w:val="ListLabel 375"/>
    <w:qFormat/>
    <w:rsid w:val="00372D5E"/>
    <w:rPr>
      <w:rFonts w:cs="OpenSymbol;Arial Unicode MS"/>
    </w:rPr>
  </w:style>
  <w:style w:type="character" w:customStyle="1" w:styleId="ListLabel376">
    <w:name w:val="ListLabel 376"/>
    <w:qFormat/>
    <w:rsid w:val="00372D5E"/>
    <w:rPr>
      <w:rFonts w:cs="OpenSymbol;Arial Unicode MS"/>
    </w:rPr>
  </w:style>
  <w:style w:type="character" w:customStyle="1" w:styleId="ListLabel377">
    <w:name w:val="ListLabel 377"/>
    <w:qFormat/>
    <w:rsid w:val="00372D5E"/>
    <w:rPr>
      <w:rFonts w:cs="OpenSymbol;Arial Unicode MS"/>
    </w:rPr>
  </w:style>
  <w:style w:type="character" w:customStyle="1" w:styleId="ListLabel378">
    <w:name w:val="ListLabel 3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79">
    <w:name w:val="ListLabel 379"/>
    <w:qFormat/>
    <w:rsid w:val="00372D5E"/>
    <w:rPr>
      <w:rFonts w:cs="Symbol"/>
    </w:rPr>
  </w:style>
  <w:style w:type="character" w:customStyle="1" w:styleId="ListLabel380">
    <w:name w:val="ListLabel 380"/>
    <w:qFormat/>
    <w:rsid w:val="00372D5E"/>
    <w:rPr>
      <w:rFonts w:cs="Symbol"/>
    </w:rPr>
  </w:style>
  <w:style w:type="character" w:customStyle="1" w:styleId="ListLabel381">
    <w:name w:val="ListLabel 381"/>
    <w:qFormat/>
    <w:rsid w:val="00372D5E"/>
    <w:rPr>
      <w:rFonts w:cs="Symbol"/>
    </w:rPr>
  </w:style>
  <w:style w:type="character" w:customStyle="1" w:styleId="ListLabel382">
    <w:name w:val="ListLabel 382"/>
    <w:qFormat/>
    <w:rsid w:val="00372D5E"/>
    <w:rPr>
      <w:rFonts w:cs="Symbol"/>
    </w:rPr>
  </w:style>
  <w:style w:type="character" w:customStyle="1" w:styleId="ListLabel383">
    <w:name w:val="ListLabel 383"/>
    <w:qFormat/>
    <w:rsid w:val="00372D5E"/>
    <w:rPr>
      <w:rFonts w:cs="Symbol"/>
    </w:rPr>
  </w:style>
  <w:style w:type="character" w:customStyle="1" w:styleId="ListLabel384">
    <w:name w:val="ListLabel 384"/>
    <w:qFormat/>
    <w:rsid w:val="00372D5E"/>
    <w:rPr>
      <w:rFonts w:cs="Symbol"/>
    </w:rPr>
  </w:style>
  <w:style w:type="character" w:customStyle="1" w:styleId="ListLabel385">
    <w:name w:val="ListLabel 385"/>
    <w:qFormat/>
    <w:rsid w:val="00372D5E"/>
    <w:rPr>
      <w:rFonts w:cs="Symbol"/>
    </w:rPr>
  </w:style>
  <w:style w:type="character" w:customStyle="1" w:styleId="ListLabel386">
    <w:name w:val="ListLabel 386"/>
    <w:qFormat/>
    <w:rsid w:val="00372D5E"/>
    <w:rPr>
      <w:rFonts w:cs="Symbol"/>
    </w:rPr>
  </w:style>
  <w:style w:type="character" w:customStyle="1" w:styleId="ListLabel387">
    <w:name w:val="ListLabel 3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389">
    <w:name w:val="ListLabel 3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0">
    <w:name w:val="ListLabel 3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1">
    <w:name w:val="ListLabel 3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92">
    <w:name w:val="ListLabel 3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3">
    <w:name w:val="ListLabel 393"/>
    <w:qFormat/>
    <w:rsid w:val="00372D5E"/>
    <w:rPr>
      <w:rFonts w:cs="OpenSymbol;Arial Unicode MS"/>
      <w:sz w:val="22"/>
    </w:rPr>
  </w:style>
  <w:style w:type="character" w:customStyle="1" w:styleId="ListLabel394">
    <w:name w:val="ListLabel 3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5">
    <w:name w:val="ListLabel 395"/>
    <w:qFormat/>
    <w:rsid w:val="00372D5E"/>
    <w:rPr>
      <w:rFonts w:cs="OpenSymbol;Arial Unicode MS"/>
      <w:sz w:val="22"/>
    </w:rPr>
  </w:style>
  <w:style w:type="character" w:customStyle="1" w:styleId="ListLabel396">
    <w:name w:val="ListLabel 396"/>
    <w:qFormat/>
    <w:rsid w:val="00372D5E"/>
    <w:rPr>
      <w:rFonts w:cs="OpenSymbol;Arial Unicode MS"/>
    </w:rPr>
  </w:style>
  <w:style w:type="character" w:customStyle="1" w:styleId="ListLabel397">
    <w:name w:val="ListLabel 397"/>
    <w:qFormat/>
    <w:rsid w:val="00372D5E"/>
    <w:rPr>
      <w:rFonts w:cs="OpenSymbol;Arial Unicode MS"/>
    </w:rPr>
  </w:style>
  <w:style w:type="character" w:customStyle="1" w:styleId="ListLabel398">
    <w:name w:val="ListLabel 398"/>
    <w:qFormat/>
    <w:rsid w:val="00372D5E"/>
    <w:rPr>
      <w:rFonts w:cs="OpenSymbol;Arial Unicode MS"/>
    </w:rPr>
  </w:style>
  <w:style w:type="character" w:customStyle="1" w:styleId="ListLabel399">
    <w:name w:val="ListLabel 399"/>
    <w:qFormat/>
    <w:rsid w:val="00372D5E"/>
    <w:rPr>
      <w:rFonts w:cs="OpenSymbol;Arial Unicode MS"/>
    </w:rPr>
  </w:style>
  <w:style w:type="character" w:customStyle="1" w:styleId="ListLabel400">
    <w:name w:val="ListLabel 400"/>
    <w:qFormat/>
    <w:rsid w:val="00372D5E"/>
    <w:rPr>
      <w:rFonts w:cs="OpenSymbol;Arial Unicode MS"/>
    </w:rPr>
  </w:style>
  <w:style w:type="character" w:customStyle="1" w:styleId="ListLabel401">
    <w:name w:val="ListLabel 401"/>
    <w:qFormat/>
    <w:rsid w:val="00372D5E"/>
    <w:rPr>
      <w:rFonts w:cs="OpenSymbol;Arial Unicode MS"/>
    </w:rPr>
  </w:style>
  <w:style w:type="character" w:customStyle="1" w:styleId="ListLabel402">
    <w:name w:val="ListLabel 402"/>
    <w:qFormat/>
    <w:rsid w:val="00372D5E"/>
    <w:rPr>
      <w:rFonts w:cs="OpenSymbol;Arial Unicode MS"/>
    </w:rPr>
  </w:style>
  <w:style w:type="character" w:customStyle="1" w:styleId="ListLabel403">
    <w:name w:val="ListLabel 403"/>
    <w:qFormat/>
    <w:rsid w:val="00372D5E"/>
    <w:rPr>
      <w:rFonts w:cs="OpenSymbol;Arial Unicode MS"/>
    </w:rPr>
  </w:style>
  <w:style w:type="character" w:customStyle="1" w:styleId="ListLabel404">
    <w:name w:val="ListLabel 4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6">
    <w:name w:val="ListLabel 4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7">
    <w:name w:val="ListLabel 4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8">
    <w:name w:val="ListLabel 408"/>
    <w:qFormat/>
    <w:rsid w:val="00372D5E"/>
    <w:rPr>
      <w:rFonts w:cs="OpenSymbol;Arial Unicode MS"/>
    </w:rPr>
  </w:style>
  <w:style w:type="character" w:customStyle="1" w:styleId="ListLabel409">
    <w:name w:val="ListLabel 409"/>
    <w:qFormat/>
    <w:rsid w:val="00372D5E"/>
    <w:rPr>
      <w:sz w:val="22"/>
      <w:szCs w:val="22"/>
    </w:rPr>
  </w:style>
  <w:style w:type="character" w:customStyle="1" w:styleId="ListLabel410">
    <w:name w:val="ListLabel 410"/>
    <w:qFormat/>
    <w:rsid w:val="00372D5E"/>
    <w:rPr>
      <w:rFonts w:ascii="Symbol" w:hAnsi="Symbol" w:cs="OpenSymbol;Arial Unicode MS"/>
      <w:sz w:val="22"/>
    </w:rPr>
  </w:style>
  <w:style w:type="character" w:customStyle="1" w:styleId="ListLabel411">
    <w:name w:val="ListLabel 411"/>
    <w:qFormat/>
    <w:rsid w:val="00372D5E"/>
    <w:rPr>
      <w:rFonts w:cs="Symbol"/>
      <w:sz w:val="22"/>
      <w:szCs w:val="22"/>
    </w:rPr>
  </w:style>
  <w:style w:type="character" w:customStyle="1" w:styleId="ListLabel412">
    <w:name w:val="ListLabel 412"/>
    <w:qFormat/>
    <w:rsid w:val="00372D5E"/>
    <w:rPr>
      <w:rFonts w:cs="OpenSymbol;Arial Unicode MS"/>
    </w:rPr>
  </w:style>
  <w:style w:type="character" w:customStyle="1" w:styleId="ListLabel413">
    <w:name w:val="ListLabel 413"/>
    <w:qFormat/>
    <w:rsid w:val="00372D5E"/>
    <w:rPr>
      <w:rFonts w:cs="OpenSymbol;Arial Unicode MS"/>
    </w:rPr>
  </w:style>
  <w:style w:type="character" w:customStyle="1" w:styleId="ListLabel414">
    <w:name w:val="ListLabel 414"/>
    <w:qFormat/>
    <w:rsid w:val="00372D5E"/>
    <w:rPr>
      <w:rFonts w:cs="OpenSymbol;Arial Unicode MS"/>
    </w:rPr>
  </w:style>
  <w:style w:type="character" w:customStyle="1" w:styleId="ListLabel415">
    <w:name w:val="ListLabel 415"/>
    <w:qFormat/>
    <w:rsid w:val="00372D5E"/>
    <w:rPr>
      <w:rFonts w:cs="OpenSymbol;Arial Unicode MS"/>
    </w:rPr>
  </w:style>
  <w:style w:type="character" w:customStyle="1" w:styleId="ListLabel416">
    <w:name w:val="ListLabel 416"/>
    <w:qFormat/>
    <w:rsid w:val="00372D5E"/>
    <w:rPr>
      <w:rFonts w:cs="OpenSymbol;Arial Unicode MS"/>
    </w:rPr>
  </w:style>
  <w:style w:type="character" w:customStyle="1" w:styleId="ListLabel417">
    <w:name w:val="ListLabel 417"/>
    <w:qFormat/>
    <w:rsid w:val="00372D5E"/>
    <w:rPr>
      <w:rFonts w:cs="OpenSymbol;Arial Unicode MS"/>
    </w:rPr>
  </w:style>
  <w:style w:type="character" w:customStyle="1" w:styleId="ListLabel418">
    <w:name w:val="ListLabel 418"/>
    <w:qFormat/>
    <w:rsid w:val="00372D5E"/>
    <w:rPr>
      <w:rFonts w:cs="OpenSymbol;Arial Unicode MS"/>
    </w:rPr>
  </w:style>
  <w:style w:type="character" w:customStyle="1" w:styleId="ListLabel419">
    <w:name w:val="ListLabel 419"/>
    <w:qFormat/>
    <w:rsid w:val="00372D5E"/>
    <w:rPr>
      <w:rFonts w:cs="OpenSymbol;Arial Unicode MS"/>
    </w:rPr>
  </w:style>
  <w:style w:type="character" w:customStyle="1" w:styleId="ListLabel420">
    <w:name w:val="ListLabel 420"/>
    <w:qFormat/>
    <w:rsid w:val="00372D5E"/>
    <w:rPr>
      <w:rFonts w:cs="OpenSymbol;Arial Unicode MS"/>
    </w:rPr>
  </w:style>
  <w:style w:type="character" w:customStyle="1" w:styleId="ListLabel421">
    <w:name w:val="ListLabel 421"/>
    <w:qFormat/>
    <w:rsid w:val="00372D5E"/>
    <w:rPr>
      <w:rFonts w:cs="OpenSymbol;Arial Unicode MS"/>
    </w:rPr>
  </w:style>
  <w:style w:type="character" w:customStyle="1" w:styleId="ListLabel422">
    <w:name w:val="ListLabel 422"/>
    <w:qFormat/>
    <w:rsid w:val="00372D5E"/>
    <w:rPr>
      <w:rFonts w:cs="OpenSymbol;Arial Unicode MS"/>
    </w:rPr>
  </w:style>
  <w:style w:type="character" w:customStyle="1" w:styleId="ListLabel423">
    <w:name w:val="ListLabel 423"/>
    <w:qFormat/>
    <w:rsid w:val="00372D5E"/>
    <w:rPr>
      <w:rFonts w:cs="OpenSymbol;Arial Unicode MS"/>
    </w:rPr>
  </w:style>
  <w:style w:type="character" w:customStyle="1" w:styleId="ListLabel424">
    <w:name w:val="ListLabel 424"/>
    <w:qFormat/>
    <w:rsid w:val="00372D5E"/>
    <w:rPr>
      <w:rFonts w:cs="OpenSymbol;Arial Unicode MS"/>
      <w:sz w:val="22"/>
    </w:rPr>
  </w:style>
  <w:style w:type="character" w:customStyle="1" w:styleId="ListLabel425">
    <w:name w:val="ListLabel 425"/>
    <w:qFormat/>
    <w:rsid w:val="00372D5E"/>
    <w:rPr>
      <w:rFonts w:cs="OpenSymbol;Arial Unicode MS"/>
      <w:sz w:val="22"/>
    </w:rPr>
  </w:style>
  <w:style w:type="character" w:customStyle="1" w:styleId="ListLabel426">
    <w:name w:val="ListLabel 426"/>
    <w:qFormat/>
    <w:rsid w:val="00372D5E"/>
    <w:rPr>
      <w:rFonts w:cs="OpenSymbol;Arial Unicode MS"/>
    </w:rPr>
  </w:style>
  <w:style w:type="character" w:customStyle="1" w:styleId="ListLabel427">
    <w:name w:val="ListLabel 427"/>
    <w:qFormat/>
    <w:rsid w:val="00372D5E"/>
    <w:rPr>
      <w:rFonts w:cs="OpenSymbol;Arial Unicode MS"/>
      <w:sz w:val="22"/>
    </w:rPr>
  </w:style>
  <w:style w:type="character" w:customStyle="1" w:styleId="ListLabel428">
    <w:name w:val="ListLabel 428"/>
    <w:qFormat/>
    <w:rsid w:val="00372D5E"/>
    <w:rPr>
      <w:rFonts w:cs="Mangal;Courier New"/>
      <w:sz w:val="22"/>
    </w:rPr>
  </w:style>
  <w:style w:type="character" w:customStyle="1" w:styleId="ListLabel429">
    <w:name w:val="ListLabel 429"/>
    <w:qFormat/>
    <w:rsid w:val="00372D5E"/>
    <w:rPr>
      <w:rFonts w:cs="OpenSymbol;Arial Unicode MS"/>
      <w:sz w:val="22"/>
    </w:rPr>
  </w:style>
  <w:style w:type="character" w:customStyle="1" w:styleId="ListLabel430">
    <w:name w:val="ListLabel 430"/>
    <w:qFormat/>
    <w:rsid w:val="00372D5E"/>
    <w:rPr>
      <w:rFonts w:cs="OpenSymbol;Arial Unicode MS"/>
      <w:sz w:val="22"/>
    </w:rPr>
  </w:style>
  <w:style w:type="character" w:customStyle="1" w:styleId="ListLabel431">
    <w:name w:val="ListLabel 431"/>
    <w:qFormat/>
    <w:rsid w:val="00372D5E"/>
    <w:rPr>
      <w:rFonts w:cs="OpenSymbol;Arial Unicode MS"/>
    </w:rPr>
  </w:style>
  <w:style w:type="character" w:customStyle="1" w:styleId="ListLabel432">
    <w:name w:val="ListLabel 432"/>
    <w:qFormat/>
    <w:rsid w:val="00372D5E"/>
    <w:rPr>
      <w:rFonts w:cs="OpenSymbol;Arial Unicode MS"/>
    </w:rPr>
  </w:style>
  <w:style w:type="character" w:customStyle="1" w:styleId="ListLabel433">
    <w:name w:val="ListLabel 433"/>
    <w:qFormat/>
    <w:rsid w:val="00372D5E"/>
    <w:rPr>
      <w:rFonts w:cs="OpenSymbol;Arial Unicode MS"/>
    </w:rPr>
  </w:style>
  <w:style w:type="character" w:customStyle="1" w:styleId="ListLabel434">
    <w:name w:val="ListLabel 434"/>
    <w:qFormat/>
    <w:rsid w:val="00372D5E"/>
    <w:rPr>
      <w:rFonts w:cs="OpenSymbol;Arial Unicode MS"/>
    </w:rPr>
  </w:style>
  <w:style w:type="character" w:customStyle="1" w:styleId="ListLabel435">
    <w:name w:val="ListLabel 435"/>
    <w:qFormat/>
    <w:rsid w:val="00372D5E"/>
    <w:rPr>
      <w:rFonts w:cs="OpenSymbol;Arial Unicode MS"/>
    </w:rPr>
  </w:style>
  <w:style w:type="character" w:customStyle="1" w:styleId="ListLabel436">
    <w:name w:val="ListLabel 436"/>
    <w:qFormat/>
    <w:rsid w:val="00372D5E"/>
    <w:rPr>
      <w:rFonts w:cs="OpenSymbol;Arial Unicode MS"/>
    </w:rPr>
  </w:style>
  <w:style w:type="character" w:customStyle="1" w:styleId="ListLabel437">
    <w:name w:val="ListLabel 437"/>
    <w:qFormat/>
    <w:rsid w:val="00372D5E"/>
    <w:rPr>
      <w:rFonts w:cs="OpenSymbol;Arial Unicode MS"/>
    </w:rPr>
  </w:style>
  <w:style w:type="character" w:customStyle="1" w:styleId="ListLabel438">
    <w:name w:val="ListLabel 438"/>
    <w:qFormat/>
    <w:rsid w:val="00372D5E"/>
    <w:rPr>
      <w:rFonts w:cs="OpenSymbol;Arial Unicode MS"/>
    </w:rPr>
  </w:style>
  <w:style w:type="character" w:customStyle="1" w:styleId="ListLabel439">
    <w:name w:val="ListLabel 439"/>
    <w:qFormat/>
    <w:rsid w:val="00372D5E"/>
    <w:rPr>
      <w:rFonts w:eastAsia="OpenSymbol;Arial Unicode MS" w:cs="OpenSymbol;Arial Unicode MS"/>
      <w:sz w:val="22"/>
    </w:rPr>
  </w:style>
  <w:style w:type="character" w:customStyle="1" w:styleId="ListLabel440">
    <w:name w:val="ListLabel 440"/>
    <w:qFormat/>
    <w:rsid w:val="00372D5E"/>
    <w:rPr>
      <w:rFonts w:eastAsia="OpenSymbol;Arial Unicode MS" w:cs="OpenSymbol;Arial Unicode MS"/>
    </w:rPr>
  </w:style>
  <w:style w:type="character" w:customStyle="1" w:styleId="ListLabel441">
    <w:name w:val="ListLabel 441"/>
    <w:qFormat/>
    <w:rsid w:val="00372D5E"/>
    <w:rPr>
      <w:rFonts w:eastAsia="OpenSymbol;Arial Unicode MS" w:cs="OpenSymbol;Arial Unicode MS"/>
    </w:rPr>
  </w:style>
  <w:style w:type="character" w:customStyle="1" w:styleId="ListLabel442">
    <w:name w:val="ListLabel 442"/>
    <w:qFormat/>
    <w:rsid w:val="00372D5E"/>
    <w:rPr>
      <w:rFonts w:eastAsia="OpenSymbol;Arial Unicode MS" w:cs="OpenSymbol;Arial Unicode MS"/>
    </w:rPr>
  </w:style>
  <w:style w:type="character" w:customStyle="1" w:styleId="ListLabel443">
    <w:name w:val="ListLabel 443"/>
    <w:qFormat/>
    <w:rsid w:val="00372D5E"/>
    <w:rPr>
      <w:rFonts w:eastAsia="OpenSymbol;Arial Unicode MS" w:cs="OpenSymbol;Arial Unicode MS"/>
    </w:rPr>
  </w:style>
  <w:style w:type="character" w:customStyle="1" w:styleId="ListLabel444">
    <w:name w:val="ListLabel 444"/>
    <w:qFormat/>
    <w:rsid w:val="00372D5E"/>
    <w:rPr>
      <w:rFonts w:eastAsia="OpenSymbol;Arial Unicode MS" w:cs="OpenSymbol;Arial Unicode MS"/>
    </w:rPr>
  </w:style>
  <w:style w:type="character" w:customStyle="1" w:styleId="ListLabel445">
    <w:name w:val="ListLabel 445"/>
    <w:qFormat/>
    <w:rsid w:val="00372D5E"/>
    <w:rPr>
      <w:rFonts w:eastAsia="OpenSymbol;Arial Unicode MS" w:cs="OpenSymbol;Arial Unicode MS"/>
    </w:rPr>
  </w:style>
  <w:style w:type="character" w:customStyle="1" w:styleId="ListLabel446">
    <w:name w:val="ListLabel 446"/>
    <w:qFormat/>
    <w:rsid w:val="00372D5E"/>
    <w:rPr>
      <w:rFonts w:eastAsia="OpenSymbol;Arial Unicode MS" w:cs="OpenSymbol;Arial Unicode MS"/>
    </w:rPr>
  </w:style>
  <w:style w:type="character" w:customStyle="1" w:styleId="ListLabel447">
    <w:name w:val="ListLabel 447"/>
    <w:qFormat/>
    <w:rsid w:val="00372D5E"/>
    <w:rPr>
      <w:rFonts w:eastAsia="OpenSymbol;Arial Unicode MS" w:cs="OpenSymbol;Arial Unicode MS"/>
    </w:rPr>
  </w:style>
  <w:style w:type="character" w:customStyle="1" w:styleId="ListLabel448">
    <w:name w:val="ListLabel 448"/>
    <w:qFormat/>
    <w:rsid w:val="00372D5E"/>
    <w:rPr>
      <w:rFonts w:cs="OpenSymbol;Arial Unicode MS"/>
      <w:sz w:val="22"/>
    </w:rPr>
  </w:style>
  <w:style w:type="character" w:customStyle="1" w:styleId="ListLabel449">
    <w:name w:val="ListLabel 449"/>
    <w:qFormat/>
    <w:rsid w:val="00372D5E"/>
    <w:rPr>
      <w:rFonts w:cs="OpenSymbol;Arial Unicode MS"/>
    </w:rPr>
  </w:style>
  <w:style w:type="character" w:customStyle="1" w:styleId="ListLabel450">
    <w:name w:val="ListLabel 450"/>
    <w:qFormat/>
    <w:rsid w:val="00372D5E"/>
    <w:rPr>
      <w:rFonts w:cs="OpenSymbol;Arial Unicode MS"/>
    </w:rPr>
  </w:style>
  <w:style w:type="character" w:customStyle="1" w:styleId="ListLabel451">
    <w:name w:val="ListLabel 451"/>
    <w:qFormat/>
    <w:rsid w:val="00372D5E"/>
    <w:rPr>
      <w:rFonts w:cs="OpenSymbol;Arial Unicode MS"/>
    </w:rPr>
  </w:style>
  <w:style w:type="character" w:customStyle="1" w:styleId="ListLabel452">
    <w:name w:val="ListLabel 452"/>
    <w:qFormat/>
    <w:rsid w:val="00372D5E"/>
    <w:rPr>
      <w:rFonts w:cs="OpenSymbol;Arial Unicode MS"/>
    </w:rPr>
  </w:style>
  <w:style w:type="character" w:customStyle="1" w:styleId="ListLabel453">
    <w:name w:val="ListLabel 453"/>
    <w:qFormat/>
    <w:rsid w:val="00372D5E"/>
    <w:rPr>
      <w:rFonts w:cs="OpenSymbol;Arial Unicode MS"/>
    </w:rPr>
  </w:style>
  <w:style w:type="character" w:customStyle="1" w:styleId="ListLabel454">
    <w:name w:val="ListLabel 454"/>
    <w:qFormat/>
    <w:rsid w:val="00372D5E"/>
    <w:rPr>
      <w:rFonts w:cs="OpenSymbol;Arial Unicode MS"/>
    </w:rPr>
  </w:style>
  <w:style w:type="character" w:customStyle="1" w:styleId="ListLabel455">
    <w:name w:val="ListLabel 455"/>
    <w:qFormat/>
    <w:rsid w:val="00372D5E"/>
    <w:rPr>
      <w:rFonts w:cs="OpenSymbol;Arial Unicode MS"/>
    </w:rPr>
  </w:style>
  <w:style w:type="character" w:customStyle="1" w:styleId="ListLabel456">
    <w:name w:val="ListLabel 456"/>
    <w:qFormat/>
    <w:rsid w:val="00372D5E"/>
    <w:rPr>
      <w:rFonts w:cs="OpenSymbol;Arial Unicode MS"/>
    </w:rPr>
  </w:style>
  <w:style w:type="character" w:customStyle="1" w:styleId="ListLabel457">
    <w:name w:val="ListLabel 457"/>
    <w:qFormat/>
    <w:rsid w:val="00372D5E"/>
    <w:rPr>
      <w:rFonts w:cs="OpenSymbol;Arial Unicode MS"/>
      <w:sz w:val="22"/>
    </w:rPr>
  </w:style>
  <w:style w:type="character" w:customStyle="1" w:styleId="ListLabel458">
    <w:name w:val="ListLabel 458"/>
    <w:qFormat/>
    <w:rsid w:val="00372D5E"/>
    <w:rPr>
      <w:rFonts w:cs="OpenSymbol;Arial Unicode MS"/>
    </w:rPr>
  </w:style>
  <w:style w:type="character" w:customStyle="1" w:styleId="ListLabel459">
    <w:name w:val="ListLabel 459"/>
    <w:qFormat/>
    <w:rsid w:val="00372D5E"/>
    <w:rPr>
      <w:rFonts w:cs="OpenSymbol;Arial Unicode MS"/>
    </w:rPr>
  </w:style>
  <w:style w:type="character" w:customStyle="1" w:styleId="ListLabel460">
    <w:name w:val="ListLabel 460"/>
    <w:qFormat/>
    <w:rsid w:val="00372D5E"/>
    <w:rPr>
      <w:rFonts w:cs="OpenSymbol;Arial Unicode MS"/>
    </w:rPr>
  </w:style>
  <w:style w:type="character" w:customStyle="1" w:styleId="ListLabel461">
    <w:name w:val="ListLabel 461"/>
    <w:qFormat/>
    <w:rsid w:val="00372D5E"/>
    <w:rPr>
      <w:rFonts w:cs="OpenSymbol;Arial Unicode MS"/>
    </w:rPr>
  </w:style>
  <w:style w:type="character" w:customStyle="1" w:styleId="ListLabel462">
    <w:name w:val="ListLabel 462"/>
    <w:qFormat/>
    <w:rsid w:val="00372D5E"/>
    <w:rPr>
      <w:rFonts w:cs="OpenSymbol;Arial Unicode MS"/>
    </w:rPr>
  </w:style>
  <w:style w:type="character" w:customStyle="1" w:styleId="ListLabel463">
    <w:name w:val="ListLabel 463"/>
    <w:qFormat/>
    <w:rsid w:val="00372D5E"/>
    <w:rPr>
      <w:rFonts w:cs="OpenSymbol;Arial Unicode MS"/>
    </w:rPr>
  </w:style>
  <w:style w:type="character" w:customStyle="1" w:styleId="ListLabel464">
    <w:name w:val="ListLabel 464"/>
    <w:qFormat/>
    <w:rsid w:val="00372D5E"/>
    <w:rPr>
      <w:rFonts w:cs="OpenSymbol;Arial Unicode MS"/>
    </w:rPr>
  </w:style>
  <w:style w:type="character" w:customStyle="1" w:styleId="ListLabel465">
    <w:name w:val="ListLabel 465"/>
    <w:qFormat/>
    <w:rsid w:val="00372D5E"/>
    <w:rPr>
      <w:rFonts w:cs="OpenSymbol;Arial Unicode MS"/>
    </w:rPr>
  </w:style>
  <w:style w:type="character" w:customStyle="1" w:styleId="ListLabel466">
    <w:name w:val="ListLabel 466"/>
    <w:qFormat/>
    <w:rsid w:val="00372D5E"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sid w:val="00372D5E"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sid w:val="00372D5E"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sid w:val="00372D5E"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sid w:val="00372D5E"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sid w:val="00372D5E"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sid w:val="00372D5E"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sid w:val="00372D5E"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sid w:val="00372D5E"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sid w:val="00372D5E"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sid w:val="00372D5E"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sid w:val="00372D5E"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sid w:val="00372D5E"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sid w:val="00372D5E"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sid w:val="00372D5E"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sid w:val="00372D5E"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sid w:val="00372D5E"/>
    <w:rPr>
      <w:rFonts w:cs="OpenSymbol;Arial Unicode MS"/>
      <w:sz w:val="22"/>
      <w:szCs w:val="22"/>
    </w:rPr>
  </w:style>
  <w:style w:type="character" w:customStyle="1" w:styleId="ListLabel483">
    <w:name w:val="ListLabel 483"/>
    <w:qFormat/>
    <w:rsid w:val="00372D5E"/>
    <w:rPr>
      <w:rFonts w:cs="OpenSymbol;Arial Unicode MS"/>
      <w:sz w:val="22"/>
      <w:szCs w:val="22"/>
    </w:rPr>
  </w:style>
  <w:style w:type="character" w:customStyle="1" w:styleId="ListLabel484">
    <w:name w:val="ListLabel 484"/>
    <w:qFormat/>
    <w:rsid w:val="00372D5E"/>
    <w:rPr>
      <w:rFonts w:cs="OpenSymbol;Arial Unicode MS"/>
      <w:sz w:val="22"/>
    </w:rPr>
  </w:style>
  <w:style w:type="character" w:customStyle="1" w:styleId="ListLabel485">
    <w:name w:val="ListLabel 485"/>
    <w:qFormat/>
    <w:rsid w:val="00372D5E"/>
    <w:rPr>
      <w:rFonts w:cs="OpenSymbol;Arial Unicode MS"/>
    </w:rPr>
  </w:style>
  <w:style w:type="character" w:customStyle="1" w:styleId="ListLabel486">
    <w:name w:val="ListLabel 486"/>
    <w:qFormat/>
    <w:rsid w:val="00372D5E"/>
    <w:rPr>
      <w:rFonts w:cs="OpenSymbol;Arial Unicode MS"/>
    </w:rPr>
  </w:style>
  <w:style w:type="character" w:customStyle="1" w:styleId="ListLabel487">
    <w:name w:val="ListLabel 487"/>
    <w:qFormat/>
    <w:rsid w:val="00372D5E"/>
    <w:rPr>
      <w:rFonts w:cs="OpenSymbol;Arial Unicode MS"/>
    </w:rPr>
  </w:style>
  <w:style w:type="character" w:customStyle="1" w:styleId="ListLabel488">
    <w:name w:val="ListLabel 488"/>
    <w:qFormat/>
    <w:rsid w:val="00372D5E"/>
    <w:rPr>
      <w:rFonts w:cs="OpenSymbol;Arial Unicode MS"/>
    </w:rPr>
  </w:style>
  <w:style w:type="character" w:customStyle="1" w:styleId="ListLabel489">
    <w:name w:val="ListLabel 489"/>
    <w:qFormat/>
    <w:rsid w:val="00372D5E"/>
    <w:rPr>
      <w:rFonts w:cs="OpenSymbol;Arial Unicode MS"/>
    </w:rPr>
  </w:style>
  <w:style w:type="character" w:customStyle="1" w:styleId="ListLabel490">
    <w:name w:val="ListLabel 490"/>
    <w:qFormat/>
    <w:rsid w:val="00372D5E"/>
    <w:rPr>
      <w:rFonts w:cs="OpenSymbol;Arial Unicode MS"/>
    </w:rPr>
  </w:style>
  <w:style w:type="character" w:customStyle="1" w:styleId="ListLabel491">
    <w:name w:val="ListLabel 491"/>
    <w:qFormat/>
    <w:rsid w:val="00372D5E"/>
    <w:rPr>
      <w:rFonts w:cs="OpenSymbol;Arial Unicode MS"/>
    </w:rPr>
  </w:style>
  <w:style w:type="character" w:customStyle="1" w:styleId="ListLabel492">
    <w:name w:val="ListLabel 492"/>
    <w:qFormat/>
    <w:rsid w:val="00372D5E"/>
    <w:rPr>
      <w:rFonts w:cs="OpenSymbol;Arial Unicode MS"/>
    </w:rPr>
  </w:style>
  <w:style w:type="character" w:customStyle="1" w:styleId="ListLabel493">
    <w:name w:val="ListLabel 493"/>
    <w:qFormat/>
    <w:rsid w:val="00372D5E"/>
    <w:rPr>
      <w:rFonts w:cs="OpenSymbol;Arial Unicode MS"/>
      <w:sz w:val="22"/>
      <w:szCs w:val="22"/>
    </w:rPr>
  </w:style>
  <w:style w:type="character" w:customStyle="1" w:styleId="ListLabel494">
    <w:name w:val="ListLabel 494"/>
    <w:qFormat/>
    <w:rsid w:val="00372D5E"/>
    <w:rPr>
      <w:rFonts w:cs="OpenSymbol;Arial Unicode MS"/>
      <w:sz w:val="22"/>
      <w:szCs w:val="22"/>
    </w:rPr>
  </w:style>
  <w:style w:type="character" w:customStyle="1" w:styleId="ListLabel495">
    <w:name w:val="ListLabel 495"/>
    <w:qFormat/>
    <w:rsid w:val="00372D5E"/>
    <w:rPr>
      <w:rFonts w:cs="OpenSymbol;Arial Unicode MS"/>
      <w:sz w:val="22"/>
      <w:szCs w:val="22"/>
    </w:rPr>
  </w:style>
  <w:style w:type="character" w:customStyle="1" w:styleId="ListLabel496">
    <w:name w:val="ListLabel 496"/>
    <w:qFormat/>
    <w:rsid w:val="00372D5E"/>
    <w:rPr>
      <w:rFonts w:cs="OpenSymbol;Arial Unicode MS"/>
      <w:sz w:val="22"/>
      <w:szCs w:val="22"/>
    </w:rPr>
  </w:style>
  <w:style w:type="character" w:customStyle="1" w:styleId="ListLabel497">
    <w:name w:val="ListLabel 497"/>
    <w:qFormat/>
    <w:rsid w:val="00372D5E"/>
    <w:rPr>
      <w:rFonts w:cs="OpenSymbol;Arial Unicode MS"/>
      <w:sz w:val="22"/>
      <w:szCs w:val="22"/>
    </w:rPr>
  </w:style>
  <w:style w:type="character" w:customStyle="1" w:styleId="ListLabel498">
    <w:name w:val="ListLabel 498"/>
    <w:qFormat/>
    <w:rsid w:val="00372D5E"/>
    <w:rPr>
      <w:rFonts w:cs="OpenSymbol;Arial Unicode MS"/>
      <w:sz w:val="22"/>
      <w:szCs w:val="22"/>
    </w:rPr>
  </w:style>
  <w:style w:type="character" w:customStyle="1" w:styleId="ListLabel499">
    <w:name w:val="ListLabel 499"/>
    <w:qFormat/>
    <w:rsid w:val="00372D5E"/>
    <w:rPr>
      <w:rFonts w:cs="OpenSymbol;Arial Unicode MS"/>
      <w:sz w:val="22"/>
      <w:szCs w:val="22"/>
    </w:rPr>
  </w:style>
  <w:style w:type="character" w:customStyle="1" w:styleId="ListLabel500">
    <w:name w:val="ListLabel 500"/>
    <w:qFormat/>
    <w:rsid w:val="00372D5E"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sid w:val="00372D5E"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sid w:val="00372D5E"/>
    <w:rPr>
      <w:rFonts w:cs="OpenSymbol;Arial Unicode MS"/>
    </w:rPr>
  </w:style>
  <w:style w:type="character" w:customStyle="1" w:styleId="ListLabel503">
    <w:name w:val="ListLabel 503"/>
    <w:qFormat/>
    <w:rsid w:val="00372D5E"/>
    <w:rPr>
      <w:rFonts w:cs="OpenSymbol;Arial Unicode MS"/>
    </w:rPr>
  </w:style>
  <w:style w:type="character" w:customStyle="1" w:styleId="ListLabel504">
    <w:name w:val="ListLabel 504"/>
    <w:qFormat/>
    <w:rsid w:val="00372D5E"/>
    <w:rPr>
      <w:rFonts w:cs="OpenSymbol;Arial Unicode MS"/>
    </w:rPr>
  </w:style>
  <w:style w:type="character" w:customStyle="1" w:styleId="ListLabel505">
    <w:name w:val="ListLabel 505"/>
    <w:qFormat/>
    <w:rsid w:val="00372D5E"/>
    <w:rPr>
      <w:rFonts w:cs="OpenSymbol;Arial Unicode MS"/>
    </w:rPr>
  </w:style>
  <w:style w:type="character" w:customStyle="1" w:styleId="ListLabel506">
    <w:name w:val="ListLabel 506"/>
    <w:qFormat/>
    <w:rsid w:val="00372D5E"/>
    <w:rPr>
      <w:rFonts w:cs="OpenSymbol;Arial Unicode MS"/>
    </w:rPr>
  </w:style>
  <w:style w:type="character" w:customStyle="1" w:styleId="ListLabel507">
    <w:name w:val="ListLabel 507"/>
    <w:qFormat/>
    <w:rsid w:val="00372D5E"/>
    <w:rPr>
      <w:rFonts w:cs="OpenSymbol;Arial Unicode MS"/>
    </w:rPr>
  </w:style>
  <w:style w:type="character" w:customStyle="1" w:styleId="ListLabel508">
    <w:name w:val="ListLabel 508"/>
    <w:qFormat/>
    <w:rsid w:val="00372D5E"/>
    <w:rPr>
      <w:rFonts w:cs="OpenSymbol;Arial Unicode MS"/>
    </w:rPr>
  </w:style>
  <w:style w:type="character" w:customStyle="1" w:styleId="ListLabel509">
    <w:name w:val="ListLabel 509"/>
    <w:qFormat/>
    <w:rsid w:val="00372D5E"/>
    <w:rPr>
      <w:rFonts w:cs="OpenSymbol;Arial Unicode MS"/>
    </w:rPr>
  </w:style>
  <w:style w:type="character" w:customStyle="1" w:styleId="ListLabel510">
    <w:name w:val="ListLabel 510"/>
    <w:qFormat/>
    <w:rsid w:val="00372D5E"/>
    <w:rPr>
      <w:rFonts w:cs="OpenSymbol;Arial Unicode MS"/>
    </w:rPr>
  </w:style>
  <w:style w:type="character" w:customStyle="1" w:styleId="ListLabel511">
    <w:name w:val="ListLabel 511"/>
    <w:qFormat/>
    <w:rsid w:val="00372D5E"/>
    <w:rPr>
      <w:rFonts w:cs="OpenSymbol;Arial Unicode MS"/>
      <w:sz w:val="22"/>
      <w:szCs w:val="22"/>
    </w:rPr>
  </w:style>
  <w:style w:type="character" w:customStyle="1" w:styleId="ListLabel512">
    <w:name w:val="ListLabel 512"/>
    <w:qFormat/>
    <w:rsid w:val="00372D5E"/>
    <w:rPr>
      <w:rFonts w:cs="OpenSymbol;Arial Unicode MS"/>
      <w:sz w:val="22"/>
      <w:szCs w:val="22"/>
    </w:rPr>
  </w:style>
  <w:style w:type="character" w:customStyle="1" w:styleId="ListLabel513">
    <w:name w:val="ListLabel 513"/>
    <w:qFormat/>
    <w:rsid w:val="00372D5E"/>
    <w:rPr>
      <w:rFonts w:cs="OpenSymbol;Arial Unicode MS"/>
      <w:sz w:val="22"/>
      <w:szCs w:val="22"/>
    </w:rPr>
  </w:style>
  <w:style w:type="character" w:customStyle="1" w:styleId="ListLabel514">
    <w:name w:val="ListLabel 514"/>
    <w:qFormat/>
    <w:rsid w:val="00372D5E"/>
    <w:rPr>
      <w:rFonts w:cs="OpenSymbol;Arial Unicode MS"/>
      <w:sz w:val="22"/>
      <w:szCs w:val="22"/>
    </w:rPr>
  </w:style>
  <w:style w:type="character" w:customStyle="1" w:styleId="ListLabel515">
    <w:name w:val="ListLabel 515"/>
    <w:qFormat/>
    <w:rsid w:val="00372D5E"/>
    <w:rPr>
      <w:rFonts w:cs="OpenSymbol;Arial Unicode MS"/>
      <w:sz w:val="22"/>
      <w:szCs w:val="22"/>
    </w:rPr>
  </w:style>
  <w:style w:type="character" w:customStyle="1" w:styleId="ListLabel516">
    <w:name w:val="ListLabel 516"/>
    <w:qFormat/>
    <w:rsid w:val="00372D5E"/>
    <w:rPr>
      <w:rFonts w:cs="OpenSymbol;Arial Unicode MS"/>
      <w:sz w:val="22"/>
      <w:szCs w:val="22"/>
    </w:rPr>
  </w:style>
  <w:style w:type="character" w:customStyle="1" w:styleId="ListLabel517">
    <w:name w:val="ListLabel 517"/>
    <w:qFormat/>
    <w:rsid w:val="00372D5E"/>
    <w:rPr>
      <w:rFonts w:cs="OpenSymbol;Arial Unicode MS"/>
      <w:sz w:val="22"/>
      <w:szCs w:val="22"/>
    </w:rPr>
  </w:style>
  <w:style w:type="character" w:customStyle="1" w:styleId="ListLabel518">
    <w:name w:val="ListLabel 518"/>
    <w:qFormat/>
    <w:rsid w:val="00372D5E"/>
    <w:rPr>
      <w:rFonts w:cs="OpenSymbol;Arial Unicode MS"/>
      <w:sz w:val="22"/>
      <w:szCs w:val="22"/>
    </w:rPr>
  </w:style>
  <w:style w:type="character" w:customStyle="1" w:styleId="ListLabel519">
    <w:name w:val="ListLabel 519"/>
    <w:qFormat/>
    <w:rsid w:val="00372D5E"/>
    <w:rPr>
      <w:rFonts w:cs="OpenSymbol;Arial Unicode MS"/>
      <w:sz w:val="22"/>
      <w:szCs w:val="22"/>
    </w:rPr>
  </w:style>
  <w:style w:type="character" w:customStyle="1" w:styleId="ListLabel520">
    <w:name w:val="ListLabel 520"/>
    <w:qFormat/>
    <w:rsid w:val="00372D5E"/>
    <w:rPr>
      <w:rFonts w:cs="OpenSymbol;Arial Unicode MS"/>
    </w:rPr>
  </w:style>
  <w:style w:type="character" w:customStyle="1" w:styleId="ListLabel521">
    <w:name w:val="ListLabel 521"/>
    <w:qFormat/>
    <w:rsid w:val="00372D5E"/>
    <w:rPr>
      <w:rFonts w:cs="OpenSymbol;Arial Unicode MS"/>
    </w:rPr>
  </w:style>
  <w:style w:type="character" w:customStyle="1" w:styleId="ListLabel522">
    <w:name w:val="ListLabel 522"/>
    <w:qFormat/>
    <w:rsid w:val="00372D5E"/>
    <w:rPr>
      <w:rFonts w:cs="OpenSymbol;Arial Unicode MS"/>
    </w:rPr>
  </w:style>
  <w:style w:type="character" w:customStyle="1" w:styleId="ListLabel523">
    <w:name w:val="ListLabel 523"/>
    <w:qFormat/>
    <w:rsid w:val="00372D5E"/>
    <w:rPr>
      <w:rFonts w:cs="OpenSymbol;Arial Unicode MS"/>
    </w:rPr>
  </w:style>
  <w:style w:type="character" w:customStyle="1" w:styleId="ListLabel524">
    <w:name w:val="ListLabel 524"/>
    <w:qFormat/>
    <w:rsid w:val="00372D5E"/>
    <w:rPr>
      <w:rFonts w:cs="OpenSymbol;Arial Unicode MS"/>
    </w:rPr>
  </w:style>
  <w:style w:type="character" w:customStyle="1" w:styleId="ListLabel525">
    <w:name w:val="ListLabel 525"/>
    <w:qFormat/>
    <w:rsid w:val="00372D5E"/>
    <w:rPr>
      <w:rFonts w:cs="OpenSymbol;Arial Unicode MS"/>
    </w:rPr>
  </w:style>
  <w:style w:type="character" w:customStyle="1" w:styleId="ListLabel526">
    <w:name w:val="ListLabel 526"/>
    <w:qFormat/>
    <w:rsid w:val="00372D5E"/>
    <w:rPr>
      <w:rFonts w:cs="OpenSymbol;Arial Unicode MS"/>
    </w:rPr>
  </w:style>
  <w:style w:type="character" w:customStyle="1" w:styleId="ListLabel527">
    <w:name w:val="ListLabel 527"/>
    <w:qFormat/>
    <w:rsid w:val="00372D5E"/>
    <w:rPr>
      <w:rFonts w:cs="OpenSymbol;Arial Unicode MS"/>
    </w:rPr>
  </w:style>
  <w:style w:type="character" w:customStyle="1" w:styleId="ListLabel528">
    <w:name w:val="ListLabel 528"/>
    <w:qFormat/>
    <w:rsid w:val="00372D5E"/>
    <w:rPr>
      <w:rFonts w:cs="OpenSymbol;Arial Unicode MS"/>
    </w:rPr>
  </w:style>
  <w:style w:type="character" w:customStyle="1" w:styleId="ListLabel529">
    <w:name w:val="ListLabel 529"/>
    <w:qFormat/>
    <w:rsid w:val="00372D5E"/>
    <w:rPr>
      <w:rFonts w:cs="OpenSymbol;Arial Unicode MS"/>
      <w:sz w:val="22"/>
    </w:rPr>
  </w:style>
  <w:style w:type="character" w:customStyle="1" w:styleId="ListLabel530">
    <w:name w:val="ListLabel 530"/>
    <w:qFormat/>
    <w:rsid w:val="00372D5E"/>
    <w:rPr>
      <w:rFonts w:cs="OpenSymbol;Arial Unicode MS"/>
    </w:rPr>
  </w:style>
  <w:style w:type="character" w:customStyle="1" w:styleId="ListLabel531">
    <w:name w:val="ListLabel 531"/>
    <w:qFormat/>
    <w:rsid w:val="00372D5E"/>
    <w:rPr>
      <w:rFonts w:cs="OpenSymbol;Arial Unicode MS"/>
    </w:rPr>
  </w:style>
  <w:style w:type="character" w:customStyle="1" w:styleId="ListLabel532">
    <w:name w:val="ListLabel 532"/>
    <w:qFormat/>
    <w:rsid w:val="00372D5E"/>
    <w:rPr>
      <w:rFonts w:cs="OpenSymbol;Arial Unicode MS"/>
    </w:rPr>
  </w:style>
  <w:style w:type="character" w:customStyle="1" w:styleId="ListLabel533">
    <w:name w:val="ListLabel 533"/>
    <w:qFormat/>
    <w:rsid w:val="00372D5E"/>
    <w:rPr>
      <w:rFonts w:cs="OpenSymbol;Arial Unicode MS"/>
    </w:rPr>
  </w:style>
  <w:style w:type="character" w:customStyle="1" w:styleId="ListLabel534">
    <w:name w:val="ListLabel 534"/>
    <w:qFormat/>
    <w:rsid w:val="00372D5E"/>
    <w:rPr>
      <w:rFonts w:cs="OpenSymbol;Arial Unicode MS"/>
    </w:rPr>
  </w:style>
  <w:style w:type="character" w:customStyle="1" w:styleId="ListLabel535">
    <w:name w:val="ListLabel 535"/>
    <w:qFormat/>
    <w:rsid w:val="00372D5E"/>
    <w:rPr>
      <w:rFonts w:cs="OpenSymbol;Arial Unicode MS"/>
    </w:rPr>
  </w:style>
  <w:style w:type="character" w:customStyle="1" w:styleId="ListLabel536">
    <w:name w:val="ListLabel 536"/>
    <w:qFormat/>
    <w:rsid w:val="00372D5E"/>
    <w:rPr>
      <w:rFonts w:cs="OpenSymbol;Arial Unicode MS"/>
    </w:rPr>
  </w:style>
  <w:style w:type="character" w:customStyle="1" w:styleId="ListLabel537">
    <w:name w:val="ListLabel 537"/>
    <w:qFormat/>
    <w:rsid w:val="00372D5E"/>
    <w:rPr>
      <w:rFonts w:cs="OpenSymbol;Arial Unicode MS"/>
    </w:rPr>
  </w:style>
  <w:style w:type="character" w:customStyle="1" w:styleId="ListLabel538">
    <w:name w:val="ListLabel 5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39">
    <w:name w:val="ListLabel 539"/>
    <w:qFormat/>
    <w:rsid w:val="00372D5E"/>
    <w:rPr>
      <w:rFonts w:cs="Symbol"/>
    </w:rPr>
  </w:style>
  <w:style w:type="character" w:customStyle="1" w:styleId="ListLabel540">
    <w:name w:val="ListLabel 540"/>
    <w:qFormat/>
    <w:rsid w:val="00372D5E"/>
    <w:rPr>
      <w:rFonts w:cs="Symbol"/>
    </w:rPr>
  </w:style>
  <w:style w:type="character" w:customStyle="1" w:styleId="ListLabel541">
    <w:name w:val="ListLabel 541"/>
    <w:qFormat/>
    <w:rsid w:val="00372D5E"/>
    <w:rPr>
      <w:rFonts w:cs="Symbol"/>
    </w:rPr>
  </w:style>
  <w:style w:type="character" w:customStyle="1" w:styleId="ListLabel542">
    <w:name w:val="ListLabel 542"/>
    <w:qFormat/>
    <w:rsid w:val="00372D5E"/>
    <w:rPr>
      <w:rFonts w:cs="Symbol"/>
    </w:rPr>
  </w:style>
  <w:style w:type="character" w:customStyle="1" w:styleId="ListLabel543">
    <w:name w:val="ListLabel 543"/>
    <w:qFormat/>
    <w:rsid w:val="00372D5E"/>
    <w:rPr>
      <w:rFonts w:cs="Symbol"/>
    </w:rPr>
  </w:style>
  <w:style w:type="character" w:customStyle="1" w:styleId="ListLabel544">
    <w:name w:val="ListLabel 544"/>
    <w:qFormat/>
    <w:rsid w:val="00372D5E"/>
    <w:rPr>
      <w:rFonts w:cs="Symbol"/>
    </w:rPr>
  </w:style>
  <w:style w:type="character" w:customStyle="1" w:styleId="ListLabel545">
    <w:name w:val="ListLabel 545"/>
    <w:qFormat/>
    <w:rsid w:val="00372D5E"/>
    <w:rPr>
      <w:rFonts w:cs="Symbol"/>
    </w:rPr>
  </w:style>
  <w:style w:type="character" w:customStyle="1" w:styleId="ListLabel546">
    <w:name w:val="ListLabel 546"/>
    <w:qFormat/>
    <w:rsid w:val="00372D5E"/>
    <w:rPr>
      <w:rFonts w:cs="Symbol"/>
    </w:rPr>
  </w:style>
  <w:style w:type="character" w:customStyle="1" w:styleId="ListLabel547">
    <w:name w:val="ListLabel 5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549">
    <w:name w:val="ListLabel 5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0">
    <w:name w:val="ListLabel 5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1">
    <w:name w:val="ListLabel 5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552">
    <w:name w:val="ListLabel 5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3">
    <w:name w:val="ListLabel 553"/>
    <w:qFormat/>
    <w:rsid w:val="00372D5E"/>
    <w:rPr>
      <w:rFonts w:cs="OpenSymbol;Arial Unicode MS"/>
      <w:sz w:val="22"/>
    </w:rPr>
  </w:style>
  <w:style w:type="character" w:customStyle="1" w:styleId="ListLabel554">
    <w:name w:val="ListLabel 5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5">
    <w:name w:val="ListLabel 555"/>
    <w:qFormat/>
    <w:rsid w:val="00372D5E"/>
    <w:rPr>
      <w:rFonts w:cs="OpenSymbol;Arial Unicode MS"/>
      <w:sz w:val="22"/>
    </w:rPr>
  </w:style>
  <w:style w:type="character" w:customStyle="1" w:styleId="ListLabel556">
    <w:name w:val="ListLabel 556"/>
    <w:qFormat/>
    <w:rsid w:val="00372D5E"/>
    <w:rPr>
      <w:rFonts w:cs="OpenSymbol;Arial Unicode MS"/>
    </w:rPr>
  </w:style>
  <w:style w:type="character" w:customStyle="1" w:styleId="ListLabel557">
    <w:name w:val="ListLabel 557"/>
    <w:qFormat/>
    <w:rsid w:val="00372D5E"/>
    <w:rPr>
      <w:rFonts w:cs="OpenSymbol;Arial Unicode MS"/>
    </w:rPr>
  </w:style>
  <w:style w:type="character" w:customStyle="1" w:styleId="ListLabel558">
    <w:name w:val="ListLabel 558"/>
    <w:qFormat/>
    <w:rsid w:val="00372D5E"/>
    <w:rPr>
      <w:rFonts w:cs="OpenSymbol;Arial Unicode MS"/>
    </w:rPr>
  </w:style>
  <w:style w:type="character" w:customStyle="1" w:styleId="ListLabel559">
    <w:name w:val="ListLabel 559"/>
    <w:qFormat/>
    <w:rsid w:val="00372D5E"/>
    <w:rPr>
      <w:rFonts w:cs="OpenSymbol;Arial Unicode MS"/>
    </w:rPr>
  </w:style>
  <w:style w:type="character" w:customStyle="1" w:styleId="ListLabel560">
    <w:name w:val="ListLabel 560"/>
    <w:qFormat/>
    <w:rsid w:val="00372D5E"/>
    <w:rPr>
      <w:rFonts w:cs="OpenSymbol;Arial Unicode MS"/>
    </w:rPr>
  </w:style>
  <w:style w:type="character" w:customStyle="1" w:styleId="ListLabel561">
    <w:name w:val="ListLabel 561"/>
    <w:qFormat/>
    <w:rsid w:val="00372D5E"/>
    <w:rPr>
      <w:rFonts w:cs="OpenSymbol;Arial Unicode MS"/>
    </w:rPr>
  </w:style>
  <w:style w:type="character" w:customStyle="1" w:styleId="ListLabel562">
    <w:name w:val="ListLabel 562"/>
    <w:qFormat/>
    <w:rsid w:val="00372D5E"/>
    <w:rPr>
      <w:rFonts w:cs="OpenSymbol;Arial Unicode MS"/>
    </w:rPr>
  </w:style>
  <w:style w:type="character" w:customStyle="1" w:styleId="ListLabel563">
    <w:name w:val="ListLabel 563"/>
    <w:qFormat/>
    <w:rsid w:val="00372D5E"/>
    <w:rPr>
      <w:rFonts w:cs="OpenSymbol;Arial Unicode MS"/>
    </w:rPr>
  </w:style>
  <w:style w:type="character" w:customStyle="1" w:styleId="ListLabel564">
    <w:name w:val="ListLabel 5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6">
    <w:name w:val="ListLabel 5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7">
    <w:name w:val="ListLabel 5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8">
    <w:name w:val="ListLabel 568"/>
    <w:qFormat/>
    <w:rsid w:val="00372D5E"/>
    <w:rPr>
      <w:rFonts w:cs="OpenSymbol;Arial Unicode MS"/>
    </w:rPr>
  </w:style>
  <w:style w:type="character" w:customStyle="1" w:styleId="ListLabel569">
    <w:name w:val="ListLabel 569"/>
    <w:qFormat/>
    <w:rsid w:val="00372D5E"/>
    <w:rPr>
      <w:sz w:val="22"/>
      <w:szCs w:val="22"/>
    </w:rPr>
  </w:style>
  <w:style w:type="character" w:customStyle="1" w:styleId="ListLabel570">
    <w:name w:val="ListLabel 570"/>
    <w:qFormat/>
    <w:rsid w:val="00372D5E"/>
    <w:rPr>
      <w:rFonts w:ascii="Symbol" w:hAnsi="Symbol" w:cs="OpenSymbol;Arial Unicode MS"/>
      <w:sz w:val="22"/>
    </w:rPr>
  </w:style>
  <w:style w:type="character" w:customStyle="1" w:styleId="ListLabel571">
    <w:name w:val="ListLabel 571"/>
    <w:qFormat/>
    <w:rsid w:val="00372D5E"/>
    <w:rPr>
      <w:rFonts w:cs="Symbol"/>
      <w:sz w:val="22"/>
      <w:szCs w:val="22"/>
    </w:rPr>
  </w:style>
  <w:style w:type="character" w:customStyle="1" w:styleId="ListLabel572">
    <w:name w:val="ListLabel 572"/>
    <w:qFormat/>
    <w:rsid w:val="00372D5E"/>
    <w:rPr>
      <w:rFonts w:cs="OpenSymbol;Arial Unicode MS"/>
    </w:rPr>
  </w:style>
  <w:style w:type="character" w:customStyle="1" w:styleId="ListLabel573">
    <w:name w:val="ListLabel 573"/>
    <w:qFormat/>
    <w:rsid w:val="00372D5E"/>
    <w:rPr>
      <w:rFonts w:cs="OpenSymbol;Arial Unicode MS"/>
    </w:rPr>
  </w:style>
  <w:style w:type="character" w:customStyle="1" w:styleId="ListLabel574">
    <w:name w:val="ListLabel 574"/>
    <w:qFormat/>
    <w:rsid w:val="00372D5E"/>
    <w:rPr>
      <w:rFonts w:cs="OpenSymbol;Arial Unicode MS"/>
    </w:rPr>
  </w:style>
  <w:style w:type="character" w:customStyle="1" w:styleId="ListLabel575">
    <w:name w:val="ListLabel 575"/>
    <w:qFormat/>
    <w:rsid w:val="00372D5E"/>
    <w:rPr>
      <w:rFonts w:cs="OpenSymbol;Arial Unicode MS"/>
    </w:rPr>
  </w:style>
  <w:style w:type="character" w:customStyle="1" w:styleId="ListLabel576">
    <w:name w:val="ListLabel 576"/>
    <w:qFormat/>
    <w:rsid w:val="00372D5E"/>
    <w:rPr>
      <w:rFonts w:cs="OpenSymbol;Arial Unicode MS"/>
    </w:rPr>
  </w:style>
  <w:style w:type="character" w:customStyle="1" w:styleId="ListLabel577">
    <w:name w:val="ListLabel 577"/>
    <w:qFormat/>
    <w:rsid w:val="00372D5E"/>
    <w:rPr>
      <w:rFonts w:cs="OpenSymbol;Arial Unicode MS"/>
    </w:rPr>
  </w:style>
  <w:style w:type="character" w:customStyle="1" w:styleId="ListLabel578">
    <w:name w:val="ListLabel 578"/>
    <w:qFormat/>
    <w:rsid w:val="00372D5E"/>
    <w:rPr>
      <w:rFonts w:cs="OpenSymbol;Arial Unicode MS"/>
    </w:rPr>
  </w:style>
  <w:style w:type="character" w:customStyle="1" w:styleId="ListLabel579">
    <w:name w:val="ListLabel 579"/>
    <w:qFormat/>
    <w:rsid w:val="00372D5E"/>
    <w:rPr>
      <w:rFonts w:cs="OpenSymbol;Arial Unicode MS"/>
    </w:rPr>
  </w:style>
  <w:style w:type="character" w:customStyle="1" w:styleId="ListLabel580">
    <w:name w:val="ListLabel 580"/>
    <w:qFormat/>
    <w:rsid w:val="00372D5E"/>
    <w:rPr>
      <w:rFonts w:cs="OpenSymbol;Arial Unicode MS"/>
    </w:rPr>
  </w:style>
  <w:style w:type="character" w:customStyle="1" w:styleId="ListLabel581">
    <w:name w:val="ListLabel 581"/>
    <w:qFormat/>
    <w:rsid w:val="00372D5E"/>
    <w:rPr>
      <w:rFonts w:cs="OpenSymbol;Arial Unicode MS"/>
    </w:rPr>
  </w:style>
  <w:style w:type="character" w:customStyle="1" w:styleId="ListLabel582">
    <w:name w:val="ListLabel 582"/>
    <w:qFormat/>
    <w:rsid w:val="00372D5E"/>
    <w:rPr>
      <w:rFonts w:cs="OpenSymbol;Arial Unicode MS"/>
    </w:rPr>
  </w:style>
  <w:style w:type="character" w:customStyle="1" w:styleId="ListLabel583">
    <w:name w:val="ListLabel 583"/>
    <w:qFormat/>
    <w:rsid w:val="00372D5E"/>
    <w:rPr>
      <w:rFonts w:cs="OpenSymbol;Arial Unicode MS"/>
    </w:rPr>
  </w:style>
  <w:style w:type="character" w:customStyle="1" w:styleId="ListLabel584">
    <w:name w:val="ListLabel 584"/>
    <w:qFormat/>
    <w:rsid w:val="00372D5E"/>
    <w:rPr>
      <w:rFonts w:cs="OpenSymbol;Arial Unicode MS"/>
      <w:sz w:val="22"/>
    </w:rPr>
  </w:style>
  <w:style w:type="character" w:customStyle="1" w:styleId="ListLabel585">
    <w:name w:val="ListLabel 585"/>
    <w:qFormat/>
    <w:rsid w:val="00372D5E"/>
    <w:rPr>
      <w:rFonts w:cs="OpenSymbol;Arial Unicode MS"/>
      <w:sz w:val="22"/>
    </w:rPr>
  </w:style>
  <w:style w:type="character" w:customStyle="1" w:styleId="ListLabel586">
    <w:name w:val="ListLabel 586"/>
    <w:qFormat/>
    <w:rsid w:val="00372D5E"/>
    <w:rPr>
      <w:rFonts w:cs="OpenSymbol;Arial Unicode MS"/>
    </w:rPr>
  </w:style>
  <w:style w:type="character" w:customStyle="1" w:styleId="ListLabel587">
    <w:name w:val="ListLabel 587"/>
    <w:qFormat/>
    <w:rsid w:val="00372D5E"/>
    <w:rPr>
      <w:rFonts w:cs="OpenSymbol;Arial Unicode MS"/>
      <w:sz w:val="22"/>
    </w:rPr>
  </w:style>
  <w:style w:type="character" w:customStyle="1" w:styleId="ListLabel588">
    <w:name w:val="ListLabel 588"/>
    <w:qFormat/>
    <w:rsid w:val="00372D5E"/>
    <w:rPr>
      <w:rFonts w:cs="Mangal;Courier New"/>
      <w:sz w:val="22"/>
    </w:rPr>
  </w:style>
  <w:style w:type="character" w:customStyle="1" w:styleId="ListLabel589">
    <w:name w:val="ListLabel 589"/>
    <w:qFormat/>
    <w:rsid w:val="00372D5E"/>
    <w:rPr>
      <w:rFonts w:cs="OpenSymbol;Arial Unicode MS"/>
      <w:sz w:val="22"/>
    </w:rPr>
  </w:style>
  <w:style w:type="character" w:customStyle="1" w:styleId="ListLabel590">
    <w:name w:val="ListLabel 590"/>
    <w:qFormat/>
    <w:rsid w:val="00372D5E"/>
    <w:rPr>
      <w:rFonts w:cs="OpenSymbol;Arial Unicode MS"/>
      <w:sz w:val="22"/>
    </w:rPr>
  </w:style>
  <w:style w:type="character" w:customStyle="1" w:styleId="ListLabel591">
    <w:name w:val="ListLabel 591"/>
    <w:qFormat/>
    <w:rsid w:val="00372D5E"/>
    <w:rPr>
      <w:rFonts w:cs="OpenSymbol;Arial Unicode MS"/>
    </w:rPr>
  </w:style>
  <w:style w:type="character" w:customStyle="1" w:styleId="ListLabel592">
    <w:name w:val="ListLabel 592"/>
    <w:qFormat/>
    <w:rsid w:val="00372D5E"/>
    <w:rPr>
      <w:rFonts w:cs="OpenSymbol;Arial Unicode MS"/>
    </w:rPr>
  </w:style>
  <w:style w:type="character" w:customStyle="1" w:styleId="ListLabel593">
    <w:name w:val="ListLabel 593"/>
    <w:qFormat/>
    <w:rsid w:val="00372D5E"/>
    <w:rPr>
      <w:rFonts w:cs="OpenSymbol;Arial Unicode MS"/>
    </w:rPr>
  </w:style>
  <w:style w:type="character" w:customStyle="1" w:styleId="ListLabel594">
    <w:name w:val="ListLabel 594"/>
    <w:qFormat/>
    <w:rsid w:val="00372D5E"/>
    <w:rPr>
      <w:rFonts w:cs="OpenSymbol;Arial Unicode MS"/>
    </w:rPr>
  </w:style>
  <w:style w:type="character" w:customStyle="1" w:styleId="ListLabel595">
    <w:name w:val="ListLabel 595"/>
    <w:qFormat/>
    <w:rsid w:val="00372D5E"/>
    <w:rPr>
      <w:rFonts w:cs="OpenSymbol;Arial Unicode MS"/>
    </w:rPr>
  </w:style>
  <w:style w:type="character" w:customStyle="1" w:styleId="ListLabel596">
    <w:name w:val="ListLabel 596"/>
    <w:qFormat/>
    <w:rsid w:val="00372D5E"/>
    <w:rPr>
      <w:rFonts w:cs="OpenSymbol;Arial Unicode MS"/>
    </w:rPr>
  </w:style>
  <w:style w:type="character" w:customStyle="1" w:styleId="ListLabel597">
    <w:name w:val="ListLabel 597"/>
    <w:qFormat/>
    <w:rsid w:val="00372D5E"/>
    <w:rPr>
      <w:rFonts w:cs="OpenSymbol;Arial Unicode MS"/>
    </w:rPr>
  </w:style>
  <w:style w:type="character" w:customStyle="1" w:styleId="ListLabel598">
    <w:name w:val="ListLabel 598"/>
    <w:qFormat/>
    <w:rsid w:val="00372D5E"/>
    <w:rPr>
      <w:rFonts w:cs="OpenSymbol;Arial Unicode MS"/>
    </w:rPr>
  </w:style>
  <w:style w:type="character" w:customStyle="1" w:styleId="ListLabel599">
    <w:name w:val="ListLabel 599"/>
    <w:qFormat/>
    <w:rsid w:val="00372D5E"/>
    <w:rPr>
      <w:rFonts w:eastAsia="OpenSymbol;Arial Unicode MS" w:cs="OpenSymbol;Arial Unicode MS"/>
      <w:sz w:val="22"/>
    </w:rPr>
  </w:style>
  <w:style w:type="character" w:customStyle="1" w:styleId="ListLabel600">
    <w:name w:val="ListLabel 600"/>
    <w:qFormat/>
    <w:rsid w:val="00372D5E"/>
    <w:rPr>
      <w:rFonts w:eastAsia="OpenSymbol;Arial Unicode MS" w:cs="OpenSymbol;Arial Unicode MS"/>
    </w:rPr>
  </w:style>
  <w:style w:type="character" w:customStyle="1" w:styleId="ListLabel601">
    <w:name w:val="ListLabel 601"/>
    <w:qFormat/>
    <w:rsid w:val="00372D5E"/>
    <w:rPr>
      <w:rFonts w:eastAsia="OpenSymbol;Arial Unicode MS" w:cs="OpenSymbol;Arial Unicode MS"/>
    </w:rPr>
  </w:style>
  <w:style w:type="character" w:customStyle="1" w:styleId="ListLabel602">
    <w:name w:val="ListLabel 602"/>
    <w:qFormat/>
    <w:rsid w:val="00372D5E"/>
    <w:rPr>
      <w:rFonts w:eastAsia="OpenSymbol;Arial Unicode MS" w:cs="OpenSymbol;Arial Unicode MS"/>
    </w:rPr>
  </w:style>
  <w:style w:type="character" w:customStyle="1" w:styleId="ListLabel603">
    <w:name w:val="ListLabel 603"/>
    <w:qFormat/>
    <w:rsid w:val="00372D5E"/>
    <w:rPr>
      <w:rFonts w:eastAsia="OpenSymbol;Arial Unicode MS" w:cs="OpenSymbol;Arial Unicode MS"/>
    </w:rPr>
  </w:style>
  <w:style w:type="character" w:customStyle="1" w:styleId="ListLabel604">
    <w:name w:val="ListLabel 604"/>
    <w:qFormat/>
    <w:rsid w:val="00372D5E"/>
    <w:rPr>
      <w:rFonts w:eastAsia="OpenSymbol;Arial Unicode MS" w:cs="OpenSymbol;Arial Unicode MS"/>
    </w:rPr>
  </w:style>
  <w:style w:type="character" w:customStyle="1" w:styleId="ListLabel605">
    <w:name w:val="ListLabel 605"/>
    <w:qFormat/>
    <w:rsid w:val="00372D5E"/>
    <w:rPr>
      <w:rFonts w:eastAsia="OpenSymbol;Arial Unicode MS" w:cs="OpenSymbol;Arial Unicode MS"/>
    </w:rPr>
  </w:style>
  <w:style w:type="character" w:customStyle="1" w:styleId="ListLabel606">
    <w:name w:val="ListLabel 606"/>
    <w:qFormat/>
    <w:rsid w:val="00372D5E"/>
    <w:rPr>
      <w:rFonts w:eastAsia="OpenSymbol;Arial Unicode MS" w:cs="OpenSymbol;Arial Unicode MS"/>
    </w:rPr>
  </w:style>
  <w:style w:type="character" w:customStyle="1" w:styleId="ListLabel607">
    <w:name w:val="ListLabel 607"/>
    <w:qFormat/>
    <w:rsid w:val="00372D5E"/>
    <w:rPr>
      <w:rFonts w:eastAsia="OpenSymbol;Arial Unicode MS" w:cs="OpenSymbol;Arial Unicode MS"/>
    </w:rPr>
  </w:style>
  <w:style w:type="character" w:customStyle="1" w:styleId="ListLabel608">
    <w:name w:val="ListLabel 608"/>
    <w:qFormat/>
    <w:rsid w:val="00372D5E"/>
    <w:rPr>
      <w:rFonts w:cs="OpenSymbol;Arial Unicode MS"/>
      <w:sz w:val="22"/>
    </w:rPr>
  </w:style>
  <w:style w:type="character" w:customStyle="1" w:styleId="ListLabel609">
    <w:name w:val="ListLabel 609"/>
    <w:qFormat/>
    <w:rsid w:val="00372D5E"/>
    <w:rPr>
      <w:rFonts w:cs="OpenSymbol;Arial Unicode MS"/>
    </w:rPr>
  </w:style>
  <w:style w:type="character" w:customStyle="1" w:styleId="ListLabel610">
    <w:name w:val="ListLabel 610"/>
    <w:qFormat/>
    <w:rsid w:val="00372D5E"/>
    <w:rPr>
      <w:rFonts w:cs="OpenSymbol;Arial Unicode MS"/>
    </w:rPr>
  </w:style>
  <w:style w:type="character" w:customStyle="1" w:styleId="ListLabel611">
    <w:name w:val="ListLabel 611"/>
    <w:qFormat/>
    <w:rsid w:val="00372D5E"/>
    <w:rPr>
      <w:rFonts w:cs="OpenSymbol;Arial Unicode MS"/>
    </w:rPr>
  </w:style>
  <w:style w:type="character" w:customStyle="1" w:styleId="ListLabel612">
    <w:name w:val="ListLabel 612"/>
    <w:qFormat/>
    <w:rsid w:val="00372D5E"/>
    <w:rPr>
      <w:rFonts w:cs="OpenSymbol;Arial Unicode MS"/>
    </w:rPr>
  </w:style>
  <w:style w:type="character" w:customStyle="1" w:styleId="ListLabel613">
    <w:name w:val="ListLabel 613"/>
    <w:qFormat/>
    <w:rsid w:val="00372D5E"/>
    <w:rPr>
      <w:rFonts w:cs="OpenSymbol;Arial Unicode MS"/>
    </w:rPr>
  </w:style>
  <w:style w:type="character" w:customStyle="1" w:styleId="ListLabel614">
    <w:name w:val="ListLabel 614"/>
    <w:qFormat/>
    <w:rsid w:val="00372D5E"/>
    <w:rPr>
      <w:rFonts w:cs="OpenSymbol;Arial Unicode MS"/>
    </w:rPr>
  </w:style>
  <w:style w:type="character" w:customStyle="1" w:styleId="ListLabel615">
    <w:name w:val="ListLabel 615"/>
    <w:qFormat/>
    <w:rsid w:val="00372D5E"/>
    <w:rPr>
      <w:rFonts w:cs="OpenSymbol;Arial Unicode MS"/>
    </w:rPr>
  </w:style>
  <w:style w:type="character" w:customStyle="1" w:styleId="ListLabel616">
    <w:name w:val="ListLabel 616"/>
    <w:qFormat/>
    <w:rsid w:val="00372D5E"/>
    <w:rPr>
      <w:rFonts w:cs="OpenSymbol;Arial Unicode MS"/>
    </w:rPr>
  </w:style>
  <w:style w:type="character" w:customStyle="1" w:styleId="ListLabel617">
    <w:name w:val="ListLabel 617"/>
    <w:qFormat/>
    <w:rsid w:val="00372D5E"/>
    <w:rPr>
      <w:rFonts w:cs="OpenSymbol;Arial Unicode MS"/>
      <w:sz w:val="22"/>
    </w:rPr>
  </w:style>
  <w:style w:type="character" w:customStyle="1" w:styleId="ListLabel618">
    <w:name w:val="ListLabel 618"/>
    <w:qFormat/>
    <w:rsid w:val="00372D5E"/>
    <w:rPr>
      <w:rFonts w:cs="OpenSymbol;Arial Unicode MS"/>
    </w:rPr>
  </w:style>
  <w:style w:type="character" w:customStyle="1" w:styleId="ListLabel619">
    <w:name w:val="ListLabel 619"/>
    <w:qFormat/>
    <w:rsid w:val="00372D5E"/>
    <w:rPr>
      <w:rFonts w:cs="OpenSymbol;Arial Unicode MS"/>
    </w:rPr>
  </w:style>
  <w:style w:type="character" w:customStyle="1" w:styleId="ListLabel620">
    <w:name w:val="ListLabel 620"/>
    <w:qFormat/>
    <w:rsid w:val="00372D5E"/>
    <w:rPr>
      <w:rFonts w:cs="OpenSymbol;Arial Unicode MS"/>
    </w:rPr>
  </w:style>
  <w:style w:type="character" w:customStyle="1" w:styleId="ListLabel621">
    <w:name w:val="ListLabel 621"/>
    <w:qFormat/>
    <w:rsid w:val="00372D5E"/>
    <w:rPr>
      <w:rFonts w:cs="OpenSymbol;Arial Unicode MS"/>
    </w:rPr>
  </w:style>
  <w:style w:type="character" w:customStyle="1" w:styleId="ListLabel622">
    <w:name w:val="ListLabel 622"/>
    <w:qFormat/>
    <w:rsid w:val="00372D5E"/>
    <w:rPr>
      <w:rFonts w:cs="OpenSymbol;Arial Unicode MS"/>
    </w:rPr>
  </w:style>
  <w:style w:type="character" w:customStyle="1" w:styleId="ListLabel623">
    <w:name w:val="ListLabel 623"/>
    <w:qFormat/>
    <w:rsid w:val="00372D5E"/>
    <w:rPr>
      <w:rFonts w:cs="OpenSymbol;Arial Unicode MS"/>
    </w:rPr>
  </w:style>
  <w:style w:type="character" w:customStyle="1" w:styleId="ListLabel624">
    <w:name w:val="ListLabel 624"/>
    <w:qFormat/>
    <w:rsid w:val="00372D5E"/>
    <w:rPr>
      <w:rFonts w:cs="OpenSymbol;Arial Unicode MS"/>
    </w:rPr>
  </w:style>
  <w:style w:type="character" w:customStyle="1" w:styleId="ListLabel625">
    <w:name w:val="ListLabel 625"/>
    <w:qFormat/>
    <w:rsid w:val="00372D5E"/>
    <w:rPr>
      <w:rFonts w:cs="OpenSymbol;Arial Unicode MS"/>
    </w:rPr>
  </w:style>
  <w:style w:type="character" w:customStyle="1" w:styleId="ListLabel626">
    <w:name w:val="ListLabel 626"/>
    <w:qFormat/>
    <w:rsid w:val="00372D5E"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sid w:val="00372D5E"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sid w:val="00372D5E"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sid w:val="00372D5E"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sid w:val="00372D5E"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sid w:val="00372D5E"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sid w:val="00372D5E"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sid w:val="00372D5E"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sid w:val="00372D5E"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sid w:val="00372D5E"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sid w:val="00372D5E"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sid w:val="00372D5E"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sid w:val="00372D5E"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sid w:val="00372D5E"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sid w:val="00372D5E"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sid w:val="00372D5E"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sid w:val="00372D5E"/>
    <w:rPr>
      <w:rFonts w:cs="OpenSymbol;Arial Unicode MS"/>
      <w:sz w:val="22"/>
      <w:szCs w:val="22"/>
    </w:rPr>
  </w:style>
  <w:style w:type="character" w:customStyle="1" w:styleId="ListLabel643">
    <w:name w:val="ListLabel 643"/>
    <w:qFormat/>
    <w:rsid w:val="00372D5E"/>
    <w:rPr>
      <w:rFonts w:cs="OpenSymbol;Arial Unicode MS"/>
      <w:sz w:val="22"/>
      <w:szCs w:val="22"/>
    </w:rPr>
  </w:style>
  <w:style w:type="character" w:customStyle="1" w:styleId="ListLabel644">
    <w:name w:val="ListLabel 644"/>
    <w:qFormat/>
    <w:rsid w:val="00372D5E"/>
    <w:rPr>
      <w:rFonts w:cs="OpenSymbol;Arial Unicode MS"/>
      <w:sz w:val="22"/>
    </w:rPr>
  </w:style>
  <w:style w:type="character" w:customStyle="1" w:styleId="ListLabel645">
    <w:name w:val="ListLabel 645"/>
    <w:qFormat/>
    <w:rsid w:val="00372D5E"/>
    <w:rPr>
      <w:rFonts w:cs="OpenSymbol;Arial Unicode MS"/>
    </w:rPr>
  </w:style>
  <w:style w:type="character" w:customStyle="1" w:styleId="ListLabel646">
    <w:name w:val="ListLabel 646"/>
    <w:qFormat/>
    <w:rsid w:val="00372D5E"/>
    <w:rPr>
      <w:rFonts w:cs="OpenSymbol;Arial Unicode MS"/>
    </w:rPr>
  </w:style>
  <w:style w:type="character" w:customStyle="1" w:styleId="ListLabel647">
    <w:name w:val="ListLabel 647"/>
    <w:qFormat/>
    <w:rsid w:val="00372D5E"/>
    <w:rPr>
      <w:rFonts w:cs="OpenSymbol;Arial Unicode MS"/>
    </w:rPr>
  </w:style>
  <w:style w:type="character" w:customStyle="1" w:styleId="ListLabel648">
    <w:name w:val="ListLabel 648"/>
    <w:qFormat/>
    <w:rsid w:val="00372D5E"/>
    <w:rPr>
      <w:rFonts w:cs="OpenSymbol;Arial Unicode MS"/>
    </w:rPr>
  </w:style>
  <w:style w:type="character" w:customStyle="1" w:styleId="ListLabel649">
    <w:name w:val="ListLabel 649"/>
    <w:qFormat/>
    <w:rsid w:val="00372D5E"/>
    <w:rPr>
      <w:rFonts w:cs="OpenSymbol;Arial Unicode MS"/>
    </w:rPr>
  </w:style>
  <w:style w:type="character" w:customStyle="1" w:styleId="ListLabel650">
    <w:name w:val="ListLabel 650"/>
    <w:qFormat/>
    <w:rsid w:val="00372D5E"/>
    <w:rPr>
      <w:rFonts w:cs="OpenSymbol;Arial Unicode MS"/>
    </w:rPr>
  </w:style>
  <w:style w:type="character" w:customStyle="1" w:styleId="ListLabel651">
    <w:name w:val="ListLabel 651"/>
    <w:qFormat/>
    <w:rsid w:val="00372D5E"/>
    <w:rPr>
      <w:rFonts w:cs="OpenSymbol;Arial Unicode MS"/>
    </w:rPr>
  </w:style>
  <w:style w:type="character" w:customStyle="1" w:styleId="ListLabel652">
    <w:name w:val="ListLabel 652"/>
    <w:qFormat/>
    <w:rsid w:val="00372D5E"/>
    <w:rPr>
      <w:rFonts w:cs="OpenSymbol;Arial Unicode MS"/>
    </w:rPr>
  </w:style>
  <w:style w:type="character" w:customStyle="1" w:styleId="ListLabel653">
    <w:name w:val="ListLabel 653"/>
    <w:qFormat/>
    <w:rsid w:val="00372D5E"/>
    <w:rPr>
      <w:rFonts w:cs="OpenSymbol;Arial Unicode MS"/>
      <w:sz w:val="22"/>
      <w:szCs w:val="22"/>
    </w:rPr>
  </w:style>
  <w:style w:type="character" w:customStyle="1" w:styleId="ListLabel654">
    <w:name w:val="ListLabel 654"/>
    <w:qFormat/>
    <w:rsid w:val="00372D5E"/>
    <w:rPr>
      <w:rFonts w:cs="OpenSymbol;Arial Unicode MS"/>
      <w:sz w:val="22"/>
      <w:szCs w:val="22"/>
    </w:rPr>
  </w:style>
  <w:style w:type="character" w:customStyle="1" w:styleId="ListLabel655">
    <w:name w:val="ListLabel 655"/>
    <w:qFormat/>
    <w:rsid w:val="00372D5E"/>
    <w:rPr>
      <w:rFonts w:cs="OpenSymbol;Arial Unicode MS"/>
      <w:sz w:val="22"/>
      <w:szCs w:val="22"/>
    </w:rPr>
  </w:style>
  <w:style w:type="character" w:customStyle="1" w:styleId="ListLabel656">
    <w:name w:val="ListLabel 656"/>
    <w:qFormat/>
    <w:rsid w:val="00372D5E"/>
    <w:rPr>
      <w:rFonts w:cs="OpenSymbol;Arial Unicode MS"/>
      <w:sz w:val="22"/>
      <w:szCs w:val="22"/>
    </w:rPr>
  </w:style>
  <w:style w:type="character" w:customStyle="1" w:styleId="ListLabel657">
    <w:name w:val="ListLabel 657"/>
    <w:qFormat/>
    <w:rsid w:val="00372D5E"/>
    <w:rPr>
      <w:rFonts w:cs="OpenSymbol;Arial Unicode MS"/>
      <w:sz w:val="22"/>
      <w:szCs w:val="22"/>
    </w:rPr>
  </w:style>
  <w:style w:type="character" w:customStyle="1" w:styleId="ListLabel658">
    <w:name w:val="ListLabel 658"/>
    <w:qFormat/>
    <w:rsid w:val="00372D5E"/>
    <w:rPr>
      <w:rFonts w:cs="OpenSymbol;Arial Unicode MS"/>
      <w:sz w:val="22"/>
      <w:szCs w:val="22"/>
    </w:rPr>
  </w:style>
  <w:style w:type="character" w:customStyle="1" w:styleId="ListLabel659">
    <w:name w:val="ListLabel 659"/>
    <w:qFormat/>
    <w:rsid w:val="00372D5E"/>
    <w:rPr>
      <w:rFonts w:cs="OpenSymbol;Arial Unicode MS"/>
      <w:sz w:val="22"/>
      <w:szCs w:val="22"/>
    </w:rPr>
  </w:style>
  <w:style w:type="character" w:customStyle="1" w:styleId="ListLabel660">
    <w:name w:val="ListLabel 660"/>
    <w:qFormat/>
    <w:rsid w:val="00372D5E"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sid w:val="00372D5E"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sid w:val="00372D5E"/>
    <w:rPr>
      <w:rFonts w:cs="OpenSymbol;Arial Unicode MS"/>
    </w:rPr>
  </w:style>
  <w:style w:type="character" w:customStyle="1" w:styleId="ListLabel663">
    <w:name w:val="ListLabel 663"/>
    <w:qFormat/>
    <w:rsid w:val="00372D5E"/>
    <w:rPr>
      <w:rFonts w:cs="OpenSymbol;Arial Unicode MS"/>
    </w:rPr>
  </w:style>
  <w:style w:type="character" w:customStyle="1" w:styleId="ListLabel664">
    <w:name w:val="ListLabel 664"/>
    <w:qFormat/>
    <w:rsid w:val="00372D5E"/>
    <w:rPr>
      <w:rFonts w:cs="OpenSymbol;Arial Unicode MS"/>
    </w:rPr>
  </w:style>
  <w:style w:type="character" w:customStyle="1" w:styleId="ListLabel665">
    <w:name w:val="ListLabel 665"/>
    <w:qFormat/>
    <w:rsid w:val="00372D5E"/>
    <w:rPr>
      <w:rFonts w:cs="OpenSymbol;Arial Unicode MS"/>
    </w:rPr>
  </w:style>
  <w:style w:type="character" w:customStyle="1" w:styleId="ListLabel666">
    <w:name w:val="ListLabel 666"/>
    <w:qFormat/>
    <w:rsid w:val="00372D5E"/>
    <w:rPr>
      <w:rFonts w:cs="OpenSymbol;Arial Unicode MS"/>
    </w:rPr>
  </w:style>
  <w:style w:type="character" w:customStyle="1" w:styleId="ListLabel667">
    <w:name w:val="ListLabel 667"/>
    <w:qFormat/>
    <w:rsid w:val="00372D5E"/>
    <w:rPr>
      <w:rFonts w:cs="OpenSymbol;Arial Unicode MS"/>
    </w:rPr>
  </w:style>
  <w:style w:type="character" w:customStyle="1" w:styleId="ListLabel668">
    <w:name w:val="ListLabel 668"/>
    <w:qFormat/>
    <w:rsid w:val="00372D5E"/>
    <w:rPr>
      <w:rFonts w:cs="OpenSymbol;Arial Unicode MS"/>
    </w:rPr>
  </w:style>
  <w:style w:type="character" w:customStyle="1" w:styleId="ListLabel669">
    <w:name w:val="ListLabel 669"/>
    <w:qFormat/>
    <w:rsid w:val="00372D5E"/>
    <w:rPr>
      <w:rFonts w:cs="OpenSymbol;Arial Unicode MS"/>
    </w:rPr>
  </w:style>
  <w:style w:type="character" w:customStyle="1" w:styleId="ListLabel670">
    <w:name w:val="ListLabel 670"/>
    <w:qFormat/>
    <w:rsid w:val="00372D5E"/>
    <w:rPr>
      <w:rFonts w:cs="OpenSymbol;Arial Unicode MS"/>
    </w:rPr>
  </w:style>
  <w:style w:type="character" w:customStyle="1" w:styleId="ListLabel671">
    <w:name w:val="ListLabel 671"/>
    <w:qFormat/>
    <w:rsid w:val="00372D5E"/>
    <w:rPr>
      <w:rFonts w:cs="OpenSymbol;Arial Unicode MS"/>
      <w:sz w:val="22"/>
      <w:szCs w:val="22"/>
    </w:rPr>
  </w:style>
  <w:style w:type="character" w:customStyle="1" w:styleId="ListLabel672">
    <w:name w:val="ListLabel 672"/>
    <w:qFormat/>
    <w:rsid w:val="00372D5E"/>
    <w:rPr>
      <w:rFonts w:cs="OpenSymbol;Arial Unicode MS"/>
      <w:sz w:val="22"/>
      <w:szCs w:val="22"/>
    </w:rPr>
  </w:style>
  <w:style w:type="character" w:customStyle="1" w:styleId="ListLabel673">
    <w:name w:val="ListLabel 673"/>
    <w:qFormat/>
    <w:rsid w:val="00372D5E"/>
    <w:rPr>
      <w:rFonts w:cs="OpenSymbol;Arial Unicode MS"/>
      <w:sz w:val="22"/>
      <w:szCs w:val="22"/>
    </w:rPr>
  </w:style>
  <w:style w:type="character" w:customStyle="1" w:styleId="ListLabel674">
    <w:name w:val="ListLabel 674"/>
    <w:qFormat/>
    <w:rsid w:val="00372D5E"/>
    <w:rPr>
      <w:rFonts w:cs="OpenSymbol;Arial Unicode MS"/>
      <w:sz w:val="22"/>
      <w:szCs w:val="22"/>
    </w:rPr>
  </w:style>
  <w:style w:type="character" w:customStyle="1" w:styleId="ListLabel675">
    <w:name w:val="ListLabel 675"/>
    <w:qFormat/>
    <w:rsid w:val="00372D5E"/>
    <w:rPr>
      <w:rFonts w:cs="OpenSymbol;Arial Unicode MS"/>
      <w:sz w:val="22"/>
      <w:szCs w:val="22"/>
    </w:rPr>
  </w:style>
  <w:style w:type="character" w:customStyle="1" w:styleId="ListLabel676">
    <w:name w:val="ListLabel 676"/>
    <w:qFormat/>
    <w:rsid w:val="00372D5E"/>
    <w:rPr>
      <w:rFonts w:cs="OpenSymbol;Arial Unicode MS"/>
      <w:sz w:val="22"/>
      <w:szCs w:val="22"/>
    </w:rPr>
  </w:style>
  <w:style w:type="character" w:customStyle="1" w:styleId="ListLabel677">
    <w:name w:val="ListLabel 677"/>
    <w:qFormat/>
    <w:rsid w:val="00372D5E"/>
    <w:rPr>
      <w:rFonts w:cs="OpenSymbol;Arial Unicode MS"/>
      <w:sz w:val="22"/>
      <w:szCs w:val="22"/>
    </w:rPr>
  </w:style>
  <w:style w:type="character" w:customStyle="1" w:styleId="ListLabel678">
    <w:name w:val="ListLabel 678"/>
    <w:qFormat/>
    <w:rsid w:val="00372D5E"/>
    <w:rPr>
      <w:rFonts w:cs="OpenSymbol;Arial Unicode MS"/>
      <w:sz w:val="22"/>
      <w:szCs w:val="22"/>
    </w:rPr>
  </w:style>
  <w:style w:type="character" w:customStyle="1" w:styleId="ListLabel679">
    <w:name w:val="ListLabel 679"/>
    <w:qFormat/>
    <w:rsid w:val="00372D5E"/>
    <w:rPr>
      <w:rFonts w:cs="OpenSymbol;Arial Unicode MS"/>
      <w:sz w:val="22"/>
      <w:szCs w:val="22"/>
    </w:rPr>
  </w:style>
  <w:style w:type="character" w:customStyle="1" w:styleId="ListLabel680">
    <w:name w:val="ListLabel 680"/>
    <w:qFormat/>
    <w:rsid w:val="00372D5E"/>
    <w:rPr>
      <w:rFonts w:cs="OpenSymbol;Arial Unicode MS"/>
    </w:rPr>
  </w:style>
  <w:style w:type="character" w:customStyle="1" w:styleId="ListLabel681">
    <w:name w:val="ListLabel 681"/>
    <w:qFormat/>
    <w:rsid w:val="00372D5E"/>
    <w:rPr>
      <w:rFonts w:cs="OpenSymbol;Arial Unicode MS"/>
    </w:rPr>
  </w:style>
  <w:style w:type="character" w:customStyle="1" w:styleId="ListLabel682">
    <w:name w:val="ListLabel 682"/>
    <w:qFormat/>
    <w:rsid w:val="00372D5E"/>
    <w:rPr>
      <w:rFonts w:cs="OpenSymbol;Arial Unicode MS"/>
    </w:rPr>
  </w:style>
  <w:style w:type="character" w:customStyle="1" w:styleId="ListLabel683">
    <w:name w:val="ListLabel 683"/>
    <w:qFormat/>
    <w:rsid w:val="00372D5E"/>
    <w:rPr>
      <w:rFonts w:cs="OpenSymbol;Arial Unicode MS"/>
    </w:rPr>
  </w:style>
  <w:style w:type="character" w:customStyle="1" w:styleId="ListLabel684">
    <w:name w:val="ListLabel 684"/>
    <w:qFormat/>
    <w:rsid w:val="00372D5E"/>
    <w:rPr>
      <w:rFonts w:cs="OpenSymbol;Arial Unicode MS"/>
    </w:rPr>
  </w:style>
  <w:style w:type="character" w:customStyle="1" w:styleId="ListLabel685">
    <w:name w:val="ListLabel 685"/>
    <w:qFormat/>
    <w:rsid w:val="00372D5E"/>
    <w:rPr>
      <w:rFonts w:cs="OpenSymbol;Arial Unicode MS"/>
    </w:rPr>
  </w:style>
  <w:style w:type="character" w:customStyle="1" w:styleId="ListLabel686">
    <w:name w:val="ListLabel 686"/>
    <w:qFormat/>
    <w:rsid w:val="00372D5E"/>
    <w:rPr>
      <w:rFonts w:cs="OpenSymbol;Arial Unicode MS"/>
    </w:rPr>
  </w:style>
  <w:style w:type="character" w:customStyle="1" w:styleId="ListLabel687">
    <w:name w:val="ListLabel 687"/>
    <w:qFormat/>
    <w:rsid w:val="00372D5E"/>
    <w:rPr>
      <w:rFonts w:cs="OpenSymbol;Arial Unicode MS"/>
    </w:rPr>
  </w:style>
  <w:style w:type="character" w:customStyle="1" w:styleId="ListLabel688">
    <w:name w:val="ListLabel 688"/>
    <w:qFormat/>
    <w:rsid w:val="00372D5E"/>
    <w:rPr>
      <w:rFonts w:cs="OpenSymbol;Arial Unicode MS"/>
    </w:rPr>
  </w:style>
  <w:style w:type="character" w:customStyle="1" w:styleId="ListLabel689">
    <w:name w:val="ListLabel 689"/>
    <w:qFormat/>
    <w:rsid w:val="00372D5E"/>
    <w:rPr>
      <w:rFonts w:cs="OpenSymbol;Arial Unicode MS"/>
      <w:sz w:val="22"/>
    </w:rPr>
  </w:style>
  <w:style w:type="character" w:customStyle="1" w:styleId="ListLabel690">
    <w:name w:val="ListLabel 690"/>
    <w:qFormat/>
    <w:rsid w:val="00372D5E"/>
    <w:rPr>
      <w:rFonts w:cs="OpenSymbol;Arial Unicode MS"/>
    </w:rPr>
  </w:style>
  <w:style w:type="character" w:customStyle="1" w:styleId="ListLabel691">
    <w:name w:val="ListLabel 691"/>
    <w:qFormat/>
    <w:rsid w:val="00372D5E"/>
    <w:rPr>
      <w:rFonts w:cs="OpenSymbol;Arial Unicode MS"/>
    </w:rPr>
  </w:style>
  <w:style w:type="character" w:customStyle="1" w:styleId="ListLabel692">
    <w:name w:val="ListLabel 692"/>
    <w:qFormat/>
    <w:rsid w:val="00372D5E"/>
    <w:rPr>
      <w:rFonts w:cs="OpenSymbol;Arial Unicode MS"/>
    </w:rPr>
  </w:style>
  <w:style w:type="character" w:customStyle="1" w:styleId="ListLabel693">
    <w:name w:val="ListLabel 693"/>
    <w:qFormat/>
    <w:rsid w:val="00372D5E"/>
    <w:rPr>
      <w:rFonts w:cs="OpenSymbol;Arial Unicode MS"/>
    </w:rPr>
  </w:style>
  <w:style w:type="character" w:customStyle="1" w:styleId="ListLabel694">
    <w:name w:val="ListLabel 694"/>
    <w:qFormat/>
    <w:rsid w:val="00372D5E"/>
    <w:rPr>
      <w:rFonts w:cs="OpenSymbol;Arial Unicode MS"/>
    </w:rPr>
  </w:style>
  <w:style w:type="character" w:customStyle="1" w:styleId="ListLabel695">
    <w:name w:val="ListLabel 695"/>
    <w:qFormat/>
    <w:rsid w:val="00372D5E"/>
    <w:rPr>
      <w:rFonts w:cs="OpenSymbol;Arial Unicode MS"/>
    </w:rPr>
  </w:style>
  <w:style w:type="character" w:customStyle="1" w:styleId="ListLabel696">
    <w:name w:val="ListLabel 696"/>
    <w:qFormat/>
    <w:rsid w:val="00372D5E"/>
    <w:rPr>
      <w:rFonts w:cs="OpenSymbol;Arial Unicode MS"/>
    </w:rPr>
  </w:style>
  <w:style w:type="character" w:customStyle="1" w:styleId="ListLabel697">
    <w:name w:val="ListLabel 697"/>
    <w:qFormat/>
    <w:rsid w:val="00372D5E"/>
    <w:rPr>
      <w:rFonts w:cs="OpenSymbol;Arial Unicode MS"/>
    </w:rPr>
  </w:style>
  <w:style w:type="character" w:customStyle="1" w:styleId="ListLabel698">
    <w:name w:val="ListLabel 69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699">
    <w:name w:val="ListLabel 699"/>
    <w:qFormat/>
    <w:rsid w:val="00372D5E"/>
    <w:rPr>
      <w:rFonts w:cs="Symbol"/>
    </w:rPr>
  </w:style>
  <w:style w:type="character" w:customStyle="1" w:styleId="ListLabel700">
    <w:name w:val="ListLabel 700"/>
    <w:qFormat/>
    <w:rsid w:val="00372D5E"/>
    <w:rPr>
      <w:rFonts w:cs="Symbol"/>
    </w:rPr>
  </w:style>
  <w:style w:type="character" w:customStyle="1" w:styleId="ListLabel701">
    <w:name w:val="ListLabel 701"/>
    <w:qFormat/>
    <w:rsid w:val="00372D5E"/>
    <w:rPr>
      <w:rFonts w:cs="Symbol"/>
    </w:rPr>
  </w:style>
  <w:style w:type="character" w:customStyle="1" w:styleId="ListLabel702">
    <w:name w:val="ListLabel 702"/>
    <w:qFormat/>
    <w:rsid w:val="00372D5E"/>
    <w:rPr>
      <w:rFonts w:cs="Symbol"/>
    </w:rPr>
  </w:style>
  <w:style w:type="character" w:customStyle="1" w:styleId="ListLabel703">
    <w:name w:val="ListLabel 703"/>
    <w:qFormat/>
    <w:rsid w:val="00372D5E"/>
    <w:rPr>
      <w:rFonts w:cs="Symbol"/>
    </w:rPr>
  </w:style>
  <w:style w:type="character" w:customStyle="1" w:styleId="ListLabel704">
    <w:name w:val="ListLabel 704"/>
    <w:qFormat/>
    <w:rsid w:val="00372D5E"/>
    <w:rPr>
      <w:rFonts w:cs="Symbol"/>
    </w:rPr>
  </w:style>
  <w:style w:type="character" w:customStyle="1" w:styleId="ListLabel705">
    <w:name w:val="ListLabel 705"/>
    <w:qFormat/>
    <w:rsid w:val="00372D5E"/>
    <w:rPr>
      <w:rFonts w:cs="Symbol"/>
    </w:rPr>
  </w:style>
  <w:style w:type="character" w:customStyle="1" w:styleId="ListLabel706">
    <w:name w:val="ListLabel 706"/>
    <w:qFormat/>
    <w:rsid w:val="00372D5E"/>
    <w:rPr>
      <w:rFonts w:cs="Symbol"/>
    </w:rPr>
  </w:style>
  <w:style w:type="character" w:customStyle="1" w:styleId="ListLabel707">
    <w:name w:val="ListLabel 7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709">
    <w:name w:val="ListLabel 7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0">
    <w:name w:val="ListLabel 71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1">
    <w:name w:val="ListLabel 71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12">
    <w:name w:val="ListLabel 7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3">
    <w:name w:val="ListLabel 713"/>
    <w:qFormat/>
    <w:rsid w:val="00372D5E"/>
    <w:rPr>
      <w:rFonts w:cs="OpenSymbol;Arial Unicode MS"/>
      <w:sz w:val="22"/>
    </w:rPr>
  </w:style>
  <w:style w:type="character" w:customStyle="1" w:styleId="ListLabel714">
    <w:name w:val="ListLabel 7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5">
    <w:name w:val="ListLabel 715"/>
    <w:qFormat/>
    <w:rsid w:val="00372D5E"/>
    <w:rPr>
      <w:rFonts w:cs="OpenSymbol;Arial Unicode MS"/>
      <w:sz w:val="22"/>
    </w:rPr>
  </w:style>
  <w:style w:type="character" w:customStyle="1" w:styleId="ListLabel716">
    <w:name w:val="ListLabel 716"/>
    <w:qFormat/>
    <w:rsid w:val="00372D5E"/>
    <w:rPr>
      <w:rFonts w:cs="OpenSymbol;Arial Unicode MS"/>
    </w:rPr>
  </w:style>
  <w:style w:type="character" w:customStyle="1" w:styleId="ListLabel717">
    <w:name w:val="ListLabel 717"/>
    <w:qFormat/>
    <w:rsid w:val="00372D5E"/>
    <w:rPr>
      <w:rFonts w:cs="OpenSymbol;Arial Unicode MS"/>
    </w:rPr>
  </w:style>
  <w:style w:type="character" w:customStyle="1" w:styleId="ListLabel718">
    <w:name w:val="ListLabel 718"/>
    <w:qFormat/>
    <w:rsid w:val="00372D5E"/>
    <w:rPr>
      <w:rFonts w:cs="OpenSymbol;Arial Unicode MS"/>
    </w:rPr>
  </w:style>
  <w:style w:type="character" w:customStyle="1" w:styleId="ListLabel719">
    <w:name w:val="ListLabel 719"/>
    <w:qFormat/>
    <w:rsid w:val="00372D5E"/>
    <w:rPr>
      <w:rFonts w:cs="OpenSymbol;Arial Unicode MS"/>
    </w:rPr>
  </w:style>
  <w:style w:type="character" w:customStyle="1" w:styleId="ListLabel720">
    <w:name w:val="ListLabel 720"/>
    <w:qFormat/>
    <w:rsid w:val="00372D5E"/>
    <w:rPr>
      <w:rFonts w:cs="OpenSymbol;Arial Unicode MS"/>
    </w:rPr>
  </w:style>
  <w:style w:type="character" w:customStyle="1" w:styleId="ListLabel721">
    <w:name w:val="ListLabel 721"/>
    <w:qFormat/>
    <w:rsid w:val="00372D5E"/>
    <w:rPr>
      <w:rFonts w:cs="OpenSymbol;Arial Unicode MS"/>
    </w:rPr>
  </w:style>
  <w:style w:type="character" w:customStyle="1" w:styleId="ListLabel722">
    <w:name w:val="ListLabel 722"/>
    <w:qFormat/>
    <w:rsid w:val="00372D5E"/>
    <w:rPr>
      <w:rFonts w:cs="OpenSymbol;Arial Unicode MS"/>
    </w:rPr>
  </w:style>
  <w:style w:type="character" w:customStyle="1" w:styleId="ListLabel723">
    <w:name w:val="ListLabel 723"/>
    <w:qFormat/>
    <w:rsid w:val="00372D5E"/>
    <w:rPr>
      <w:rFonts w:cs="OpenSymbol;Arial Unicode MS"/>
    </w:rPr>
  </w:style>
  <w:style w:type="character" w:customStyle="1" w:styleId="ListLabel724">
    <w:name w:val="ListLabel 72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6">
    <w:name w:val="ListLabel 7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7">
    <w:name w:val="ListLabel 7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8">
    <w:name w:val="ListLabel 728"/>
    <w:qFormat/>
    <w:rsid w:val="00372D5E"/>
    <w:rPr>
      <w:rFonts w:cs="OpenSymbol;Arial Unicode MS"/>
    </w:rPr>
  </w:style>
  <w:style w:type="character" w:customStyle="1" w:styleId="ListLabel729">
    <w:name w:val="ListLabel 729"/>
    <w:qFormat/>
    <w:rsid w:val="00372D5E"/>
    <w:rPr>
      <w:sz w:val="22"/>
      <w:szCs w:val="22"/>
    </w:rPr>
  </w:style>
  <w:style w:type="character" w:customStyle="1" w:styleId="ListLabel730">
    <w:name w:val="ListLabel 730"/>
    <w:qFormat/>
    <w:rsid w:val="00372D5E"/>
    <w:rPr>
      <w:rFonts w:ascii="Symbol" w:hAnsi="Symbol" w:cs="OpenSymbol;Arial Unicode MS"/>
      <w:sz w:val="22"/>
    </w:rPr>
  </w:style>
  <w:style w:type="character" w:customStyle="1" w:styleId="ListLabel731">
    <w:name w:val="ListLabel 731"/>
    <w:qFormat/>
    <w:rsid w:val="00372D5E"/>
    <w:rPr>
      <w:rFonts w:cs="Symbol"/>
      <w:sz w:val="22"/>
      <w:szCs w:val="22"/>
    </w:rPr>
  </w:style>
  <w:style w:type="character" w:customStyle="1" w:styleId="ListLabel732">
    <w:name w:val="ListLabel 732"/>
    <w:qFormat/>
    <w:rsid w:val="00372D5E"/>
    <w:rPr>
      <w:rFonts w:cs="OpenSymbol;Arial Unicode MS"/>
    </w:rPr>
  </w:style>
  <w:style w:type="character" w:customStyle="1" w:styleId="ListLabel733">
    <w:name w:val="ListLabel 733"/>
    <w:qFormat/>
    <w:rsid w:val="00372D5E"/>
    <w:rPr>
      <w:rFonts w:cs="OpenSymbol;Arial Unicode MS"/>
    </w:rPr>
  </w:style>
  <w:style w:type="character" w:customStyle="1" w:styleId="ListLabel734">
    <w:name w:val="ListLabel 734"/>
    <w:qFormat/>
    <w:rsid w:val="00372D5E"/>
    <w:rPr>
      <w:rFonts w:cs="OpenSymbol;Arial Unicode MS"/>
    </w:rPr>
  </w:style>
  <w:style w:type="character" w:customStyle="1" w:styleId="ListLabel735">
    <w:name w:val="ListLabel 735"/>
    <w:qFormat/>
    <w:rsid w:val="00372D5E"/>
    <w:rPr>
      <w:rFonts w:cs="OpenSymbol;Arial Unicode MS"/>
    </w:rPr>
  </w:style>
  <w:style w:type="character" w:customStyle="1" w:styleId="ListLabel736">
    <w:name w:val="ListLabel 736"/>
    <w:qFormat/>
    <w:rsid w:val="00372D5E"/>
    <w:rPr>
      <w:rFonts w:cs="OpenSymbol;Arial Unicode MS"/>
    </w:rPr>
  </w:style>
  <w:style w:type="character" w:customStyle="1" w:styleId="ListLabel737">
    <w:name w:val="ListLabel 737"/>
    <w:qFormat/>
    <w:rsid w:val="00372D5E"/>
    <w:rPr>
      <w:rFonts w:cs="OpenSymbol;Arial Unicode MS"/>
    </w:rPr>
  </w:style>
  <w:style w:type="character" w:customStyle="1" w:styleId="ListLabel738">
    <w:name w:val="ListLabel 738"/>
    <w:qFormat/>
    <w:rsid w:val="00372D5E"/>
    <w:rPr>
      <w:rFonts w:cs="OpenSymbol;Arial Unicode MS"/>
    </w:rPr>
  </w:style>
  <w:style w:type="character" w:customStyle="1" w:styleId="ListLabel739">
    <w:name w:val="ListLabel 739"/>
    <w:qFormat/>
    <w:rsid w:val="00372D5E"/>
    <w:rPr>
      <w:rFonts w:cs="OpenSymbol;Arial Unicode MS"/>
    </w:rPr>
  </w:style>
  <w:style w:type="character" w:customStyle="1" w:styleId="ListLabel740">
    <w:name w:val="ListLabel 740"/>
    <w:qFormat/>
    <w:rsid w:val="00372D5E"/>
    <w:rPr>
      <w:rFonts w:cs="OpenSymbol;Arial Unicode MS"/>
    </w:rPr>
  </w:style>
  <w:style w:type="character" w:customStyle="1" w:styleId="ListLabel741">
    <w:name w:val="ListLabel 741"/>
    <w:qFormat/>
    <w:rsid w:val="00372D5E"/>
    <w:rPr>
      <w:rFonts w:cs="OpenSymbol;Arial Unicode MS"/>
    </w:rPr>
  </w:style>
  <w:style w:type="character" w:customStyle="1" w:styleId="ListLabel742">
    <w:name w:val="ListLabel 742"/>
    <w:qFormat/>
    <w:rsid w:val="00372D5E"/>
    <w:rPr>
      <w:rFonts w:cs="OpenSymbol;Arial Unicode MS"/>
    </w:rPr>
  </w:style>
  <w:style w:type="character" w:customStyle="1" w:styleId="ListLabel743">
    <w:name w:val="ListLabel 743"/>
    <w:qFormat/>
    <w:rsid w:val="00372D5E"/>
    <w:rPr>
      <w:rFonts w:cs="OpenSymbol;Arial Unicode MS"/>
    </w:rPr>
  </w:style>
  <w:style w:type="character" w:customStyle="1" w:styleId="ListLabel744">
    <w:name w:val="ListLabel 744"/>
    <w:qFormat/>
    <w:rsid w:val="00372D5E"/>
    <w:rPr>
      <w:rFonts w:cs="OpenSymbol;Arial Unicode MS"/>
      <w:sz w:val="22"/>
    </w:rPr>
  </w:style>
  <w:style w:type="character" w:customStyle="1" w:styleId="ListLabel745">
    <w:name w:val="ListLabel 745"/>
    <w:qFormat/>
    <w:rsid w:val="00372D5E"/>
    <w:rPr>
      <w:rFonts w:cs="OpenSymbol;Arial Unicode MS"/>
      <w:sz w:val="22"/>
    </w:rPr>
  </w:style>
  <w:style w:type="character" w:customStyle="1" w:styleId="ListLabel746">
    <w:name w:val="ListLabel 746"/>
    <w:qFormat/>
    <w:rsid w:val="00372D5E"/>
    <w:rPr>
      <w:rFonts w:cs="OpenSymbol;Arial Unicode MS"/>
    </w:rPr>
  </w:style>
  <w:style w:type="character" w:customStyle="1" w:styleId="ListLabel747">
    <w:name w:val="ListLabel 747"/>
    <w:qFormat/>
    <w:rsid w:val="00372D5E"/>
    <w:rPr>
      <w:rFonts w:cs="OpenSymbol;Arial Unicode MS"/>
      <w:sz w:val="22"/>
    </w:rPr>
  </w:style>
  <w:style w:type="character" w:customStyle="1" w:styleId="ListLabel748">
    <w:name w:val="ListLabel 748"/>
    <w:qFormat/>
    <w:rsid w:val="00372D5E"/>
    <w:rPr>
      <w:rFonts w:cs="Mangal;Courier New"/>
      <w:sz w:val="22"/>
    </w:rPr>
  </w:style>
  <w:style w:type="character" w:customStyle="1" w:styleId="ListLabel749">
    <w:name w:val="ListLabel 749"/>
    <w:qFormat/>
    <w:rsid w:val="00372D5E"/>
    <w:rPr>
      <w:rFonts w:cs="OpenSymbol;Arial Unicode MS"/>
      <w:sz w:val="22"/>
    </w:rPr>
  </w:style>
  <w:style w:type="character" w:customStyle="1" w:styleId="ListLabel750">
    <w:name w:val="ListLabel 750"/>
    <w:qFormat/>
    <w:rsid w:val="00372D5E"/>
    <w:rPr>
      <w:rFonts w:cs="OpenSymbol;Arial Unicode MS"/>
      <w:sz w:val="22"/>
    </w:rPr>
  </w:style>
  <w:style w:type="character" w:customStyle="1" w:styleId="ListLabel751">
    <w:name w:val="ListLabel 751"/>
    <w:qFormat/>
    <w:rsid w:val="00372D5E"/>
    <w:rPr>
      <w:rFonts w:cs="OpenSymbol;Arial Unicode MS"/>
    </w:rPr>
  </w:style>
  <w:style w:type="character" w:customStyle="1" w:styleId="ListLabel752">
    <w:name w:val="ListLabel 752"/>
    <w:qFormat/>
    <w:rsid w:val="00372D5E"/>
    <w:rPr>
      <w:rFonts w:cs="OpenSymbol;Arial Unicode MS"/>
    </w:rPr>
  </w:style>
  <w:style w:type="character" w:customStyle="1" w:styleId="ListLabel753">
    <w:name w:val="ListLabel 753"/>
    <w:qFormat/>
    <w:rsid w:val="00372D5E"/>
    <w:rPr>
      <w:rFonts w:cs="OpenSymbol;Arial Unicode MS"/>
    </w:rPr>
  </w:style>
  <w:style w:type="character" w:customStyle="1" w:styleId="ListLabel754">
    <w:name w:val="ListLabel 754"/>
    <w:qFormat/>
    <w:rsid w:val="00372D5E"/>
    <w:rPr>
      <w:rFonts w:cs="OpenSymbol;Arial Unicode MS"/>
    </w:rPr>
  </w:style>
  <w:style w:type="character" w:customStyle="1" w:styleId="ListLabel755">
    <w:name w:val="ListLabel 755"/>
    <w:qFormat/>
    <w:rsid w:val="00372D5E"/>
    <w:rPr>
      <w:rFonts w:cs="OpenSymbol;Arial Unicode MS"/>
    </w:rPr>
  </w:style>
  <w:style w:type="character" w:customStyle="1" w:styleId="ListLabel756">
    <w:name w:val="ListLabel 756"/>
    <w:qFormat/>
    <w:rsid w:val="00372D5E"/>
    <w:rPr>
      <w:rFonts w:cs="OpenSymbol;Arial Unicode MS"/>
    </w:rPr>
  </w:style>
  <w:style w:type="character" w:customStyle="1" w:styleId="ListLabel757">
    <w:name w:val="ListLabel 757"/>
    <w:qFormat/>
    <w:rsid w:val="00372D5E"/>
    <w:rPr>
      <w:rFonts w:cs="OpenSymbol;Arial Unicode MS"/>
    </w:rPr>
  </w:style>
  <w:style w:type="character" w:customStyle="1" w:styleId="ListLabel758">
    <w:name w:val="ListLabel 758"/>
    <w:qFormat/>
    <w:rsid w:val="00372D5E"/>
    <w:rPr>
      <w:rFonts w:cs="OpenSymbol;Arial Unicode MS"/>
    </w:rPr>
  </w:style>
  <w:style w:type="character" w:customStyle="1" w:styleId="ListLabel759">
    <w:name w:val="ListLabel 759"/>
    <w:qFormat/>
    <w:rsid w:val="00372D5E"/>
    <w:rPr>
      <w:rFonts w:eastAsia="OpenSymbol;Arial Unicode MS" w:cs="OpenSymbol;Arial Unicode MS"/>
      <w:sz w:val="22"/>
    </w:rPr>
  </w:style>
  <w:style w:type="character" w:customStyle="1" w:styleId="ListLabel760">
    <w:name w:val="ListLabel 760"/>
    <w:qFormat/>
    <w:rsid w:val="00372D5E"/>
    <w:rPr>
      <w:rFonts w:eastAsia="OpenSymbol;Arial Unicode MS" w:cs="OpenSymbol;Arial Unicode MS"/>
    </w:rPr>
  </w:style>
  <w:style w:type="character" w:customStyle="1" w:styleId="ListLabel761">
    <w:name w:val="ListLabel 761"/>
    <w:qFormat/>
    <w:rsid w:val="00372D5E"/>
    <w:rPr>
      <w:rFonts w:eastAsia="OpenSymbol;Arial Unicode MS" w:cs="OpenSymbol;Arial Unicode MS"/>
    </w:rPr>
  </w:style>
  <w:style w:type="character" w:customStyle="1" w:styleId="ListLabel762">
    <w:name w:val="ListLabel 762"/>
    <w:qFormat/>
    <w:rsid w:val="00372D5E"/>
    <w:rPr>
      <w:rFonts w:eastAsia="OpenSymbol;Arial Unicode MS" w:cs="OpenSymbol;Arial Unicode MS"/>
    </w:rPr>
  </w:style>
  <w:style w:type="character" w:customStyle="1" w:styleId="ListLabel763">
    <w:name w:val="ListLabel 763"/>
    <w:qFormat/>
    <w:rsid w:val="00372D5E"/>
    <w:rPr>
      <w:rFonts w:eastAsia="OpenSymbol;Arial Unicode MS" w:cs="OpenSymbol;Arial Unicode MS"/>
    </w:rPr>
  </w:style>
  <w:style w:type="character" w:customStyle="1" w:styleId="ListLabel764">
    <w:name w:val="ListLabel 764"/>
    <w:qFormat/>
    <w:rsid w:val="00372D5E"/>
    <w:rPr>
      <w:rFonts w:eastAsia="OpenSymbol;Arial Unicode MS" w:cs="OpenSymbol;Arial Unicode MS"/>
    </w:rPr>
  </w:style>
  <w:style w:type="character" w:customStyle="1" w:styleId="ListLabel765">
    <w:name w:val="ListLabel 765"/>
    <w:qFormat/>
    <w:rsid w:val="00372D5E"/>
    <w:rPr>
      <w:rFonts w:eastAsia="OpenSymbol;Arial Unicode MS" w:cs="OpenSymbol;Arial Unicode MS"/>
    </w:rPr>
  </w:style>
  <w:style w:type="character" w:customStyle="1" w:styleId="ListLabel766">
    <w:name w:val="ListLabel 766"/>
    <w:qFormat/>
    <w:rsid w:val="00372D5E"/>
    <w:rPr>
      <w:rFonts w:eastAsia="OpenSymbol;Arial Unicode MS" w:cs="OpenSymbol;Arial Unicode MS"/>
    </w:rPr>
  </w:style>
  <w:style w:type="character" w:customStyle="1" w:styleId="ListLabel767">
    <w:name w:val="ListLabel 767"/>
    <w:qFormat/>
    <w:rsid w:val="00372D5E"/>
    <w:rPr>
      <w:rFonts w:eastAsia="OpenSymbol;Arial Unicode MS" w:cs="OpenSymbol;Arial Unicode MS"/>
    </w:rPr>
  </w:style>
  <w:style w:type="character" w:customStyle="1" w:styleId="ListLabel768">
    <w:name w:val="ListLabel 768"/>
    <w:qFormat/>
    <w:rsid w:val="00372D5E"/>
    <w:rPr>
      <w:rFonts w:cs="OpenSymbol;Arial Unicode MS"/>
      <w:sz w:val="22"/>
    </w:rPr>
  </w:style>
  <w:style w:type="character" w:customStyle="1" w:styleId="ListLabel769">
    <w:name w:val="ListLabel 769"/>
    <w:qFormat/>
    <w:rsid w:val="00372D5E"/>
    <w:rPr>
      <w:rFonts w:cs="OpenSymbol;Arial Unicode MS"/>
    </w:rPr>
  </w:style>
  <w:style w:type="character" w:customStyle="1" w:styleId="ListLabel770">
    <w:name w:val="ListLabel 770"/>
    <w:qFormat/>
    <w:rsid w:val="00372D5E"/>
    <w:rPr>
      <w:rFonts w:cs="OpenSymbol;Arial Unicode MS"/>
    </w:rPr>
  </w:style>
  <w:style w:type="character" w:customStyle="1" w:styleId="ListLabel771">
    <w:name w:val="ListLabel 771"/>
    <w:qFormat/>
    <w:rsid w:val="00372D5E"/>
    <w:rPr>
      <w:rFonts w:cs="OpenSymbol;Arial Unicode MS"/>
    </w:rPr>
  </w:style>
  <w:style w:type="character" w:customStyle="1" w:styleId="ListLabel772">
    <w:name w:val="ListLabel 772"/>
    <w:qFormat/>
    <w:rsid w:val="00372D5E"/>
    <w:rPr>
      <w:rFonts w:cs="OpenSymbol;Arial Unicode MS"/>
    </w:rPr>
  </w:style>
  <w:style w:type="character" w:customStyle="1" w:styleId="ListLabel773">
    <w:name w:val="ListLabel 773"/>
    <w:qFormat/>
    <w:rsid w:val="00372D5E"/>
    <w:rPr>
      <w:rFonts w:cs="OpenSymbol;Arial Unicode MS"/>
    </w:rPr>
  </w:style>
  <w:style w:type="character" w:customStyle="1" w:styleId="ListLabel774">
    <w:name w:val="ListLabel 774"/>
    <w:qFormat/>
    <w:rsid w:val="00372D5E"/>
    <w:rPr>
      <w:rFonts w:cs="OpenSymbol;Arial Unicode MS"/>
    </w:rPr>
  </w:style>
  <w:style w:type="character" w:customStyle="1" w:styleId="ListLabel775">
    <w:name w:val="ListLabel 775"/>
    <w:qFormat/>
    <w:rsid w:val="00372D5E"/>
    <w:rPr>
      <w:rFonts w:cs="OpenSymbol;Arial Unicode MS"/>
    </w:rPr>
  </w:style>
  <w:style w:type="character" w:customStyle="1" w:styleId="ListLabel776">
    <w:name w:val="ListLabel 776"/>
    <w:qFormat/>
    <w:rsid w:val="00372D5E"/>
    <w:rPr>
      <w:rFonts w:cs="OpenSymbol;Arial Unicode MS"/>
    </w:rPr>
  </w:style>
  <w:style w:type="character" w:customStyle="1" w:styleId="ListLabel777">
    <w:name w:val="ListLabel 777"/>
    <w:qFormat/>
    <w:rsid w:val="00372D5E"/>
    <w:rPr>
      <w:rFonts w:cs="OpenSymbol;Arial Unicode MS"/>
      <w:sz w:val="22"/>
    </w:rPr>
  </w:style>
  <w:style w:type="character" w:customStyle="1" w:styleId="ListLabel778">
    <w:name w:val="ListLabel 778"/>
    <w:qFormat/>
    <w:rsid w:val="00372D5E"/>
    <w:rPr>
      <w:rFonts w:cs="OpenSymbol;Arial Unicode MS"/>
    </w:rPr>
  </w:style>
  <w:style w:type="character" w:customStyle="1" w:styleId="ListLabel779">
    <w:name w:val="ListLabel 779"/>
    <w:qFormat/>
    <w:rsid w:val="00372D5E"/>
    <w:rPr>
      <w:rFonts w:cs="OpenSymbol;Arial Unicode MS"/>
    </w:rPr>
  </w:style>
  <w:style w:type="character" w:customStyle="1" w:styleId="ListLabel780">
    <w:name w:val="ListLabel 780"/>
    <w:qFormat/>
    <w:rsid w:val="00372D5E"/>
    <w:rPr>
      <w:rFonts w:cs="OpenSymbol;Arial Unicode MS"/>
    </w:rPr>
  </w:style>
  <w:style w:type="character" w:customStyle="1" w:styleId="ListLabel781">
    <w:name w:val="ListLabel 781"/>
    <w:qFormat/>
    <w:rsid w:val="00372D5E"/>
    <w:rPr>
      <w:rFonts w:cs="OpenSymbol;Arial Unicode MS"/>
    </w:rPr>
  </w:style>
  <w:style w:type="character" w:customStyle="1" w:styleId="ListLabel782">
    <w:name w:val="ListLabel 782"/>
    <w:qFormat/>
    <w:rsid w:val="00372D5E"/>
    <w:rPr>
      <w:rFonts w:cs="OpenSymbol;Arial Unicode MS"/>
    </w:rPr>
  </w:style>
  <w:style w:type="character" w:customStyle="1" w:styleId="ListLabel783">
    <w:name w:val="ListLabel 783"/>
    <w:qFormat/>
    <w:rsid w:val="00372D5E"/>
    <w:rPr>
      <w:rFonts w:cs="OpenSymbol;Arial Unicode MS"/>
    </w:rPr>
  </w:style>
  <w:style w:type="character" w:customStyle="1" w:styleId="ListLabel784">
    <w:name w:val="ListLabel 784"/>
    <w:qFormat/>
    <w:rsid w:val="00372D5E"/>
    <w:rPr>
      <w:rFonts w:cs="OpenSymbol;Arial Unicode MS"/>
    </w:rPr>
  </w:style>
  <w:style w:type="character" w:customStyle="1" w:styleId="ListLabel785">
    <w:name w:val="ListLabel 785"/>
    <w:qFormat/>
    <w:rsid w:val="00372D5E"/>
    <w:rPr>
      <w:rFonts w:cs="OpenSymbol;Arial Unicode MS"/>
    </w:rPr>
  </w:style>
  <w:style w:type="character" w:customStyle="1" w:styleId="ListLabel786">
    <w:name w:val="ListLabel 786"/>
    <w:qFormat/>
    <w:rsid w:val="00372D5E"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sid w:val="00372D5E"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sid w:val="00372D5E"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sid w:val="00372D5E"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sid w:val="00372D5E"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sid w:val="00372D5E"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sid w:val="00372D5E"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sid w:val="00372D5E"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sid w:val="00372D5E"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sid w:val="00372D5E"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sid w:val="00372D5E"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sid w:val="00372D5E"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sid w:val="00372D5E"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sid w:val="00372D5E"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sid w:val="00372D5E"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sid w:val="00372D5E"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sid w:val="00372D5E"/>
    <w:rPr>
      <w:rFonts w:cs="OpenSymbol;Arial Unicode MS"/>
      <w:sz w:val="22"/>
      <w:szCs w:val="22"/>
    </w:rPr>
  </w:style>
  <w:style w:type="character" w:customStyle="1" w:styleId="ListLabel803">
    <w:name w:val="ListLabel 803"/>
    <w:qFormat/>
    <w:rsid w:val="00372D5E"/>
    <w:rPr>
      <w:rFonts w:cs="OpenSymbol;Arial Unicode MS"/>
      <w:sz w:val="22"/>
      <w:szCs w:val="22"/>
    </w:rPr>
  </w:style>
  <w:style w:type="character" w:customStyle="1" w:styleId="ListLabel804">
    <w:name w:val="ListLabel 804"/>
    <w:qFormat/>
    <w:rsid w:val="00372D5E"/>
    <w:rPr>
      <w:rFonts w:cs="OpenSymbol;Arial Unicode MS"/>
      <w:sz w:val="22"/>
    </w:rPr>
  </w:style>
  <w:style w:type="character" w:customStyle="1" w:styleId="ListLabel805">
    <w:name w:val="ListLabel 805"/>
    <w:qFormat/>
    <w:rsid w:val="00372D5E"/>
    <w:rPr>
      <w:rFonts w:cs="OpenSymbol;Arial Unicode MS"/>
    </w:rPr>
  </w:style>
  <w:style w:type="character" w:customStyle="1" w:styleId="ListLabel806">
    <w:name w:val="ListLabel 806"/>
    <w:qFormat/>
    <w:rsid w:val="00372D5E"/>
    <w:rPr>
      <w:rFonts w:cs="OpenSymbol;Arial Unicode MS"/>
    </w:rPr>
  </w:style>
  <w:style w:type="character" w:customStyle="1" w:styleId="ListLabel807">
    <w:name w:val="ListLabel 807"/>
    <w:qFormat/>
    <w:rsid w:val="00372D5E"/>
    <w:rPr>
      <w:rFonts w:cs="OpenSymbol;Arial Unicode MS"/>
    </w:rPr>
  </w:style>
  <w:style w:type="character" w:customStyle="1" w:styleId="ListLabel808">
    <w:name w:val="ListLabel 808"/>
    <w:qFormat/>
    <w:rsid w:val="00372D5E"/>
    <w:rPr>
      <w:rFonts w:cs="OpenSymbol;Arial Unicode MS"/>
    </w:rPr>
  </w:style>
  <w:style w:type="character" w:customStyle="1" w:styleId="ListLabel809">
    <w:name w:val="ListLabel 809"/>
    <w:qFormat/>
    <w:rsid w:val="00372D5E"/>
    <w:rPr>
      <w:rFonts w:cs="OpenSymbol;Arial Unicode MS"/>
    </w:rPr>
  </w:style>
  <w:style w:type="character" w:customStyle="1" w:styleId="ListLabel810">
    <w:name w:val="ListLabel 810"/>
    <w:qFormat/>
    <w:rsid w:val="00372D5E"/>
    <w:rPr>
      <w:rFonts w:cs="OpenSymbol;Arial Unicode MS"/>
    </w:rPr>
  </w:style>
  <w:style w:type="character" w:customStyle="1" w:styleId="ListLabel811">
    <w:name w:val="ListLabel 811"/>
    <w:qFormat/>
    <w:rsid w:val="00372D5E"/>
    <w:rPr>
      <w:rFonts w:cs="OpenSymbol;Arial Unicode MS"/>
    </w:rPr>
  </w:style>
  <w:style w:type="character" w:customStyle="1" w:styleId="ListLabel812">
    <w:name w:val="ListLabel 812"/>
    <w:qFormat/>
    <w:rsid w:val="00372D5E"/>
    <w:rPr>
      <w:rFonts w:cs="OpenSymbol;Arial Unicode MS"/>
    </w:rPr>
  </w:style>
  <w:style w:type="character" w:customStyle="1" w:styleId="ListLabel813">
    <w:name w:val="ListLabel 813"/>
    <w:qFormat/>
    <w:rsid w:val="00372D5E"/>
    <w:rPr>
      <w:rFonts w:cs="OpenSymbol;Arial Unicode MS"/>
      <w:sz w:val="22"/>
      <w:szCs w:val="22"/>
    </w:rPr>
  </w:style>
  <w:style w:type="character" w:customStyle="1" w:styleId="ListLabel814">
    <w:name w:val="ListLabel 814"/>
    <w:qFormat/>
    <w:rsid w:val="00372D5E"/>
    <w:rPr>
      <w:rFonts w:cs="OpenSymbol;Arial Unicode MS"/>
      <w:sz w:val="22"/>
      <w:szCs w:val="22"/>
    </w:rPr>
  </w:style>
  <w:style w:type="character" w:customStyle="1" w:styleId="ListLabel815">
    <w:name w:val="ListLabel 815"/>
    <w:qFormat/>
    <w:rsid w:val="00372D5E"/>
    <w:rPr>
      <w:rFonts w:cs="OpenSymbol;Arial Unicode MS"/>
      <w:sz w:val="22"/>
      <w:szCs w:val="22"/>
    </w:rPr>
  </w:style>
  <w:style w:type="character" w:customStyle="1" w:styleId="ListLabel816">
    <w:name w:val="ListLabel 816"/>
    <w:qFormat/>
    <w:rsid w:val="00372D5E"/>
    <w:rPr>
      <w:rFonts w:cs="OpenSymbol;Arial Unicode MS"/>
      <w:sz w:val="22"/>
      <w:szCs w:val="22"/>
    </w:rPr>
  </w:style>
  <w:style w:type="character" w:customStyle="1" w:styleId="ListLabel817">
    <w:name w:val="ListLabel 817"/>
    <w:qFormat/>
    <w:rsid w:val="00372D5E"/>
    <w:rPr>
      <w:rFonts w:cs="OpenSymbol;Arial Unicode MS"/>
      <w:sz w:val="22"/>
      <w:szCs w:val="22"/>
    </w:rPr>
  </w:style>
  <w:style w:type="character" w:customStyle="1" w:styleId="ListLabel818">
    <w:name w:val="ListLabel 818"/>
    <w:qFormat/>
    <w:rsid w:val="00372D5E"/>
    <w:rPr>
      <w:rFonts w:cs="OpenSymbol;Arial Unicode MS"/>
      <w:sz w:val="22"/>
      <w:szCs w:val="22"/>
    </w:rPr>
  </w:style>
  <w:style w:type="character" w:customStyle="1" w:styleId="ListLabel819">
    <w:name w:val="ListLabel 819"/>
    <w:qFormat/>
    <w:rsid w:val="00372D5E"/>
    <w:rPr>
      <w:rFonts w:cs="OpenSymbol;Arial Unicode MS"/>
      <w:sz w:val="22"/>
      <w:szCs w:val="22"/>
    </w:rPr>
  </w:style>
  <w:style w:type="character" w:customStyle="1" w:styleId="ListLabel820">
    <w:name w:val="ListLabel 820"/>
    <w:qFormat/>
    <w:rsid w:val="00372D5E"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sid w:val="00372D5E"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sid w:val="00372D5E"/>
    <w:rPr>
      <w:rFonts w:cs="OpenSymbol;Arial Unicode MS"/>
    </w:rPr>
  </w:style>
  <w:style w:type="character" w:customStyle="1" w:styleId="ListLabel823">
    <w:name w:val="ListLabel 823"/>
    <w:qFormat/>
    <w:rsid w:val="00372D5E"/>
    <w:rPr>
      <w:rFonts w:cs="OpenSymbol;Arial Unicode MS"/>
    </w:rPr>
  </w:style>
  <w:style w:type="character" w:customStyle="1" w:styleId="ListLabel824">
    <w:name w:val="ListLabel 824"/>
    <w:qFormat/>
    <w:rsid w:val="00372D5E"/>
    <w:rPr>
      <w:rFonts w:cs="OpenSymbol;Arial Unicode MS"/>
    </w:rPr>
  </w:style>
  <w:style w:type="character" w:customStyle="1" w:styleId="ListLabel825">
    <w:name w:val="ListLabel 825"/>
    <w:qFormat/>
    <w:rsid w:val="00372D5E"/>
    <w:rPr>
      <w:rFonts w:cs="OpenSymbol;Arial Unicode MS"/>
    </w:rPr>
  </w:style>
  <w:style w:type="character" w:customStyle="1" w:styleId="ListLabel826">
    <w:name w:val="ListLabel 826"/>
    <w:qFormat/>
    <w:rsid w:val="00372D5E"/>
    <w:rPr>
      <w:rFonts w:cs="OpenSymbol;Arial Unicode MS"/>
    </w:rPr>
  </w:style>
  <w:style w:type="character" w:customStyle="1" w:styleId="ListLabel827">
    <w:name w:val="ListLabel 827"/>
    <w:qFormat/>
    <w:rsid w:val="00372D5E"/>
    <w:rPr>
      <w:rFonts w:cs="OpenSymbol;Arial Unicode MS"/>
    </w:rPr>
  </w:style>
  <w:style w:type="character" w:customStyle="1" w:styleId="ListLabel828">
    <w:name w:val="ListLabel 828"/>
    <w:qFormat/>
    <w:rsid w:val="00372D5E"/>
    <w:rPr>
      <w:rFonts w:cs="OpenSymbol;Arial Unicode MS"/>
    </w:rPr>
  </w:style>
  <w:style w:type="character" w:customStyle="1" w:styleId="ListLabel829">
    <w:name w:val="ListLabel 829"/>
    <w:qFormat/>
    <w:rsid w:val="00372D5E"/>
    <w:rPr>
      <w:rFonts w:cs="OpenSymbol;Arial Unicode MS"/>
    </w:rPr>
  </w:style>
  <w:style w:type="character" w:customStyle="1" w:styleId="ListLabel830">
    <w:name w:val="ListLabel 830"/>
    <w:qFormat/>
    <w:rsid w:val="00372D5E"/>
    <w:rPr>
      <w:rFonts w:cs="OpenSymbol;Arial Unicode MS"/>
    </w:rPr>
  </w:style>
  <w:style w:type="character" w:customStyle="1" w:styleId="ListLabel831">
    <w:name w:val="ListLabel 831"/>
    <w:qFormat/>
    <w:rsid w:val="00372D5E"/>
    <w:rPr>
      <w:rFonts w:cs="OpenSymbol;Arial Unicode MS"/>
      <w:sz w:val="22"/>
      <w:szCs w:val="22"/>
    </w:rPr>
  </w:style>
  <w:style w:type="character" w:customStyle="1" w:styleId="ListLabel832">
    <w:name w:val="ListLabel 832"/>
    <w:qFormat/>
    <w:rsid w:val="00372D5E"/>
    <w:rPr>
      <w:rFonts w:cs="OpenSymbol;Arial Unicode MS"/>
      <w:sz w:val="22"/>
      <w:szCs w:val="22"/>
    </w:rPr>
  </w:style>
  <w:style w:type="character" w:customStyle="1" w:styleId="ListLabel833">
    <w:name w:val="ListLabel 833"/>
    <w:qFormat/>
    <w:rsid w:val="00372D5E"/>
    <w:rPr>
      <w:rFonts w:cs="OpenSymbol;Arial Unicode MS"/>
      <w:sz w:val="22"/>
      <w:szCs w:val="22"/>
    </w:rPr>
  </w:style>
  <w:style w:type="character" w:customStyle="1" w:styleId="ListLabel834">
    <w:name w:val="ListLabel 834"/>
    <w:qFormat/>
    <w:rsid w:val="00372D5E"/>
    <w:rPr>
      <w:rFonts w:cs="OpenSymbol;Arial Unicode MS"/>
      <w:sz w:val="22"/>
      <w:szCs w:val="22"/>
    </w:rPr>
  </w:style>
  <w:style w:type="character" w:customStyle="1" w:styleId="ListLabel835">
    <w:name w:val="ListLabel 835"/>
    <w:qFormat/>
    <w:rsid w:val="00372D5E"/>
    <w:rPr>
      <w:rFonts w:cs="OpenSymbol;Arial Unicode MS"/>
      <w:sz w:val="22"/>
      <w:szCs w:val="22"/>
    </w:rPr>
  </w:style>
  <w:style w:type="character" w:customStyle="1" w:styleId="ListLabel836">
    <w:name w:val="ListLabel 836"/>
    <w:qFormat/>
    <w:rsid w:val="00372D5E"/>
    <w:rPr>
      <w:rFonts w:cs="OpenSymbol;Arial Unicode MS"/>
      <w:sz w:val="22"/>
      <w:szCs w:val="22"/>
    </w:rPr>
  </w:style>
  <w:style w:type="character" w:customStyle="1" w:styleId="ListLabel837">
    <w:name w:val="ListLabel 837"/>
    <w:qFormat/>
    <w:rsid w:val="00372D5E"/>
    <w:rPr>
      <w:rFonts w:cs="OpenSymbol;Arial Unicode MS"/>
      <w:sz w:val="22"/>
      <w:szCs w:val="22"/>
    </w:rPr>
  </w:style>
  <w:style w:type="character" w:customStyle="1" w:styleId="ListLabel838">
    <w:name w:val="ListLabel 838"/>
    <w:qFormat/>
    <w:rsid w:val="00372D5E"/>
    <w:rPr>
      <w:rFonts w:cs="OpenSymbol;Arial Unicode MS"/>
      <w:sz w:val="22"/>
      <w:szCs w:val="22"/>
    </w:rPr>
  </w:style>
  <w:style w:type="character" w:customStyle="1" w:styleId="ListLabel839">
    <w:name w:val="ListLabel 839"/>
    <w:qFormat/>
    <w:rsid w:val="00372D5E"/>
    <w:rPr>
      <w:rFonts w:cs="OpenSymbol;Arial Unicode MS"/>
      <w:sz w:val="22"/>
      <w:szCs w:val="22"/>
    </w:rPr>
  </w:style>
  <w:style w:type="character" w:customStyle="1" w:styleId="ListLabel840">
    <w:name w:val="ListLabel 840"/>
    <w:qFormat/>
    <w:rsid w:val="00372D5E"/>
    <w:rPr>
      <w:rFonts w:cs="OpenSymbol;Arial Unicode MS"/>
    </w:rPr>
  </w:style>
  <w:style w:type="character" w:customStyle="1" w:styleId="ListLabel841">
    <w:name w:val="ListLabel 841"/>
    <w:qFormat/>
    <w:rsid w:val="00372D5E"/>
    <w:rPr>
      <w:rFonts w:cs="OpenSymbol;Arial Unicode MS"/>
    </w:rPr>
  </w:style>
  <w:style w:type="character" w:customStyle="1" w:styleId="ListLabel842">
    <w:name w:val="ListLabel 842"/>
    <w:qFormat/>
    <w:rsid w:val="00372D5E"/>
    <w:rPr>
      <w:rFonts w:cs="OpenSymbol;Arial Unicode MS"/>
    </w:rPr>
  </w:style>
  <w:style w:type="character" w:customStyle="1" w:styleId="ListLabel843">
    <w:name w:val="ListLabel 843"/>
    <w:qFormat/>
    <w:rsid w:val="00372D5E"/>
    <w:rPr>
      <w:rFonts w:cs="OpenSymbol;Arial Unicode MS"/>
    </w:rPr>
  </w:style>
  <w:style w:type="character" w:customStyle="1" w:styleId="ListLabel844">
    <w:name w:val="ListLabel 844"/>
    <w:qFormat/>
    <w:rsid w:val="00372D5E"/>
    <w:rPr>
      <w:rFonts w:cs="OpenSymbol;Arial Unicode MS"/>
    </w:rPr>
  </w:style>
  <w:style w:type="character" w:customStyle="1" w:styleId="ListLabel845">
    <w:name w:val="ListLabel 845"/>
    <w:qFormat/>
    <w:rsid w:val="00372D5E"/>
    <w:rPr>
      <w:rFonts w:cs="OpenSymbol;Arial Unicode MS"/>
    </w:rPr>
  </w:style>
  <w:style w:type="character" w:customStyle="1" w:styleId="ListLabel846">
    <w:name w:val="ListLabel 846"/>
    <w:qFormat/>
    <w:rsid w:val="00372D5E"/>
    <w:rPr>
      <w:rFonts w:cs="OpenSymbol;Arial Unicode MS"/>
    </w:rPr>
  </w:style>
  <w:style w:type="character" w:customStyle="1" w:styleId="ListLabel847">
    <w:name w:val="ListLabel 847"/>
    <w:qFormat/>
    <w:rsid w:val="00372D5E"/>
    <w:rPr>
      <w:rFonts w:cs="OpenSymbol;Arial Unicode MS"/>
    </w:rPr>
  </w:style>
  <w:style w:type="character" w:customStyle="1" w:styleId="ListLabel848">
    <w:name w:val="ListLabel 848"/>
    <w:qFormat/>
    <w:rsid w:val="00372D5E"/>
    <w:rPr>
      <w:rFonts w:cs="OpenSymbol;Arial Unicode MS"/>
    </w:rPr>
  </w:style>
  <w:style w:type="character" w:customStyle="1" w:styleId="ListLabel849">
    <w:name w:val="ListLabel 849"/>
    <w:qFormat/>
    <w:rsid w:val="00372D5E"/>
    <w:rPr>
      <w:rFonts w:cs="OpenSymbol;Arial Unicode MS"/>
      <w:sz w:val="22"/>
    </w:rPr>
  </w:style>
  <w:style w:type="character" w:customStyle="1" w:styleId="ListLabel850">
    <w:name w:val="ListLabel 850"/>
    <w:qFormat/>
    <w:rsid w:val="00372D5E"/>
    <w:rPr>
      <w:rFonts w:cs="OpenSymbol;Arial Unicode MS"/>
    </w:rPr>
  </w:style>
  <w:style w:type="character" w:customStyle="1" w:styleId="ListLabel851">
    <w:name w:val="ListLabel 851"/>
    <w:qFormat/>
    <w:rsid w:val="00372D5E"/>
    <w:rPr>
      <w:rFonts w:cs="OpenSymbol;Arial Unicode MS"/>
    </w:rPr>
  </w:style>
  <w:style w:type="character" w:customStyle="1" w:styleId="ListLabel852">
    <w:name w:val="ListLabel 852"/>
    <w:qFormat/>
    <w:rsid w:val="00372D5E"/>
    <w:rPr>
      <w:rFonts w:cs="OpenSymbol;Arial Unicode MS"/>
    </w:rPr>
  </w:style>
  <w:style w:type="character" w:customStyle="1" w:styleId="ListLabel853">
    <w:name w:val="ListLabel 853"/>
    <w:qFormat/>
    <w:rsid w:val="00372D5E"/>
    <w:rPr>
      <w:rFonts w:cs="OpenSymbol;Arial Unicode MS"/>
    </w:rPr>
  </w:style>
  <w:style w:type="character" w:customStyle="1" w:styleId="ListLabel854">
    <w:name w:val="ListLabel 854"/>
    <w:qFormat/>
    <w:rsid w:val="00372D5E"/>
    <w:rPr>
      <w:rFonts w:cs="OpenSymbol;Arial Unicode MS"/>
    </w:rPr>
  </w:style>
  <w:style w:type="character" w:customStyle="1" w:styleId="ListLabel855">
    <w:name w:val="ListLabel 855"/>
    <w:qFormat/>
    <w:rsid w:val="00372D5E"/>
    <w:rPr>
      <w:rFonts w:cs="OpenSymbol;Arial Unicode MS"/>
    </w:rPr>
  </w:style>
  <w:style w:type="character" w:customStyle="1" w:styleId="ListLabel856">
    <w:name w:val="ListLabel 856"/>
    <w:qFormat/>
    <w:rsid w:val="00372D5E"/>
    <w:rPr>
      <w:rFonts w:cs="OpenSymbol;Arial Unicode MS"/>
    </w:rPr>
  </w:style>
  <w:style w:type="character" w:customStyle="1" w:styleId="ListLabel857">
    <w:name w:val="ListLabel 857"/>
    <w:qFormat/>
    <w:rsid w:val="00372D5E"/>
    <w:rPr>
      <w:rFonts w:cs="OpenSymbol;Arial Unicode MS"/>
    </w:rPr>
  </w:style>
  <w:style w:type="character" w:customStyle="1" w:styleId="ListLabel858">
    <w:name w:val="ListLabel 8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859">
    <w:name w:val="ListLabel 859"/>
    <w:qFormat/>
    <w:rsid w:val="00372D5E"/>
    <w:rPr>
      <w:rFonts w:cs="Symbol"/>
    </w:rPr>
  </w:style>
  <w:style w:type="character" w:customStyle="1" w:styleId="ListLabel860">
    <w:name w:val="ListLabel 860"/>
    <w:qFormat/>
    <w:rsid w:val="00372D5E"/>
    <w:rPr>
      <w:rFonts w:cs="Symbol"/>
    </w:rPr>
  </w:style>
  <w:style w:type="character" w:customStyle="1" w:styleId="ListLabel861">
    <w:name w:val="ListLabel 861"/>
    <w:qFormat/>
    <w:rsid w:val="00372D5E"/>
    <w:rPr>
      <w:rFonts w:cs="Symbol"/>
    </w:rPr>
  </w:style>
  <w:style w:type="character" w:customStyle="1" w:styleId="ListLabel862">
    <w:name w:val="ListLabel 862"/>
    <w:qFormat/>
    <w:rsid w:val="00372D5E"/>
    <w:rPr>
      <w:rFonts w:cs="Symbol"/>
    </w:rPr>
  </w:style>
  <w:style w:type="character" w:customStyle="1" w:styleId="ListLabel863">
    <w:name w:val="ListLabel 863"/>
    <w:qFormat/>
    <w:rsid w:val="00372D5E"/>
    <w:rPr>
      <w:rFonts w:cs="Symbol"/>
    </w:rPr>
  </w:style>
  <w:style w:type="character" w:customStyle="1" w:styleId="ListLabel864">
    <w:name w:val="ListLabel 864"/>
    <w:qFormat/>
    <w:rsid w:val="00372D5E"/>
    <w:rPr>
      <w:rFonts w:cs="Symbol"/>
    </w:rPr>
  </w:style>
  <w:style w:type="character" w:customStyle="1" w:styleId="ListLabel865">
    <w:name w:val="ListLabel 865"/>
    <w:qFormat/>
    <w:rsid w:val="00372D5E"/>
    <w:rPr>
      <w:rFonts w:cs="Symbol"/>
    </w:rPr>
  </w:style>
  <w:style w:type="character" w:customStyle="1" w:styleId="ListLabel866">
    <w:name w:val="ListLabel 866"/>
    <w:qFormat/>
    <w:rsid w:val="00372D5E"/>
    <w:rPr>
      <w:rFonts w:cs="Symbol"/>
    </w:rPr>
  </w:style>
  <w:style w:type="character" w:customStyle="1" w:styleId="ListLabel867">
    <w:name w:val="ListLabel 8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869">
    <w:name w:val="ListLabel 8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0">
    <w:name w:val="ListLabel 8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1">
    <w:name w:val="ListLabel 8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872">
    <w:name w:val="ListLabel 8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3">
    <w:name w:val="ListLabel 873"/>
    <w:qFormat/>
    <w:rsid w:val="00372D5E"/>
    <w:rPr>
      <w:rFonts w:cs="OpenSymbol;Arial Unicode MS"/>
      <w:sz w:val="22"/>
    </w:rPr>
  </w:style>
  <w:style w:type="character" w:customStyle="1" w:styleId="ListLabel874">
    <w:name w:val="ListLabel 8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5">
    <w:name w:val="ListLabel 875"/>
    <w:qFormat/>
    <w:rsid w:val="00372D5E"/>
    <w:rPr>
      <w:rFonts w:cs="OpenSymbol;Arial Unicode MS"/>
      <w:sz w:val="22"/>
    </w:rPr>
  </w:style>
  <w:style w:type="character" w:customStyle="1" w:styleId="ListLabel876">
    <w:name w:val="ListLabel 876"/>
    <w:qFormat/>
    <w:rsid w:val="00372D5E"/>
    <w:rPr>
      <w:rFonts w:cs="OpenSymbol;Arial Unicode MS"/>
    </w:rPr>
  </w:style>
  <w:style w:type="character" w:customStyle="1" w:styleId="ListLabel877">
    <w:name w:val="ListLabel 877"/>
    <w:qFormat/>
    <w:rsid w:val="00372D5E"/>
    <w:rPr>
      <w:rFonts w:cs="OpenSymbol;Arial Unicode MS"/>
    </w:rPr>
  </w:style>
  <w:style w:type="character" w:customStyle="1" w:styleId="ListLabel878">
    <w:name w:val="ListLabel 878"/>
    <w:qFormat/>
    <w:rsid w:val="00372D5E"/>
    <w:rPr>
      <w:rFonts w:cs="OpenSymbol;Arial Unicode MS"/>
    </w:rPr>
  </w:style>
  <w:style w:type="character" w:customStyle="1" w:styleId="ListLabel879">
    <w:name w:val="ListLabel 879"/>
    <w:qFormat/>
    <w:rsid w:val="00372D5E"/>
    <w:rPr>
      <w:rFonts w:cs="OpenSymbol;Arial Unicode MS"/>
    </w:rPr>
  </w:style>
  <w:style w:type="character" w:customStyle="1" w:styleId="ListLabel880">
    <w:name w:val="ListLabel 880"/>
    <w:qFormat/>
    <w:rsid w:val="00372D5E"/>
    <w:rPr>
      <w:rFonts w:cs="OpenSymbol;Arial Unicode MS"/>
    </w:rPr>
  </w:style>
  <w:style w:type="character" w:customStyle="1" w:styleId="ListLabel881">
    <w:name w:val="ListLabel 881"/>
    <w:qFormat/>
    <w:rsid w:val="00372D5E"/>
    <w:rPr>
      <w:rFonts w:cs="OpenSymbol;Arial Unicode MS"/>
    </w:rPr>
  </w:style>
  <w:style w:type="character" w:customStyle="1" w:styleId="ListLabel882">
    <w:name w:val="ListLabel 882"/>
    <w:qFormat/>
    <w:rsid w:val="00372D5E"/>
    <w:rPr>
      <w:rFonts w:cs="OpenSymbol;Arial Unicode MS"/>
    </w:rPr>
  </w:style>
  <w:style w:type="character" w:customStyle="1" w:styleId="ListLabel883">
    <w:name w:val="ListLabel 883"/>
    <w:qFormat/>
    <w:rsid w:val="00372D5E"/>
    <w:rPr>
      <w:rFonts w:cs="OpenSymbol;Arial Unicode MS"/>
    </w:rPr>
  </w:style>
  <w:style w:type="character" w:customStyle="1" w:styleId="ListLabel884">
    <w:name w:val="ListLabel 8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5">
    <w:name w:val="ListLabel 8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6">
    <w:name w:val="ListLabel 8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7">
    <w:name w:val="ListLabel 8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8">
    <w:name w:val="ListLabel 888"/>
    <w:qFormat/>
    <w:rsid w:val="00372D5E"/>
    <w:rPr>
      <w:rFonts w:cs="OpenSymbol;Arial Unicode MS"/>
    </w:rPr>
  </w:style>
  <w:style w:type="character" w:customStyle="1" w:styleId="ListLabel889">
    <w:name w:val="ListLabel 889"/>
    <w:qFormat/>
    <w:rsid w:val="00372D5E"/>
    <w:rPr>
      <w:sz w:val="22"/>
      <w:szCs w:val="22"/>
    </w:rPr>
  </w:style>
  <w:style w:type="character" w:customStyle="1" w:styleId="ListLabel890">
    <w:name w:val="ListLabel 890"/>
    <w:qFormat/>
    <w:rsid w:val="00372D5E"/>
    <w:rPr>
      <w:rFonts w:ascii="Symbol" w:hAnsi="Symbol" w:cs="OpenSymbol;Arial Unicode MS"/>
      <w:sz w:val="22"/>
    </w:rPr>
  </w:style>
  <w:style w:type="character" w:customStyle="1" w:styleId="ListLabel891">
    <w:name w:val="ListLabel 891"/>
    <w:qFormat/>
    <w:rsid w:val="00372D5E"/>
    <w:rPr>
      <w:rFonts w:cs="Symbol"/>
      <w:sz w:val="22"/>
      <w:szCs w:val="22"/>
    </w:rPr>
  </w:style>
  <w:style w:type="character" w:customStyle="1" w:styleId="ListLabel892">
    <w:name w:val="ListLabel 892"/>
    <w:qFormat/>
    <w:rsid w:val="00372D5E"/>
    <w:rPr>
      <w:rFonts w:cs="OpenSymbol;Arial Unicode MS"/>
    </w:rPr>
  </w:style>
  <w:style w:type="character" w:customStyle="1" w:styleId="ListLabel893">
    <w:name w:val="ListLabel 893"/>
    <w:qFormat/>
    <w:rsid w:val="00372D5E"/>
    <w:rPr>
      <w:rFonts w:cs="OpenSymbol;Arial Unicode MS"/>
    </w:rPr>
  </w:style>
  <w:style w:type="character" w:customStyle="1" w:styleId="ListLabel894">
    <w:name w:val="ListLabel 894"/>
    <w:qFormat/>
    <w:rsid w:val="00372D5E"/>
    <w:rPr>
      <w:rFonts w:cs="OpenSymbol;Arial Unicode MS"/>
    </w:rPr>
  </w:style>
  <w:style w:type="character" w:customStyle="1" w:styleId="ListLabel895">
    <w:name w:val="ListLabel 895"/>
    <w:qFormat/>
    <w:rsid w:val="00372D5E"/>
    <w:rPr>
      <w:rFonts w:cs="OpenSymbol;Arial Unicode MS"/>
    </w:rPr>
  </w:style>
  <w:style w:type="character" w:customStyle="1" w:styleId="ListLabel896">
    <w:name w:val="ListLabel 896"/>
    <w:qFormat/>
    <w:rsid w:val="00372D5E"/>
    <w:rPr>
      <w:rFonts w:cs="OpenSymbol;Arial Unicode MS"/>
    </w:rPr>
  </w:style>
  <w:style w:type="character" w:customStyle="1" w:styleId="ListLabel897">
    <w:name w:val="ListLabel 897"/>
    <w:qFormat/>
    <w:rsid w:val="00372D5E"/>
    <w:rPr>
      <w:rFonts w:cs="OpenSymbol;Arial Unicode MS"/>
    </w:rPr>
  </w:style>
  <w:style w:type="character" w:customStyle="1" w:styleId="ListLabel898">
    <w:name w:val="ListLabel 898"/>
    <w:qFormat/>
    <w:rsid w:val="00372D5E"/>
    <w:rPr>
      <w:rFonts w:cs="OpenSymbol;Arial Unicode MS"/>
    </w:rPr>
  </w:style>
  <w:style w:type="character" w:customStyle="1" w:styleId="ListLabel899">
    <w:name w:val="ListLabel 899"/>
    <w:qFormat/>
    <w:rsid w:val="00372D5E"/>
    <w:rPr>
      <w:rFonts w:cs="OpenSymbol;Arial Unicode MS"/>
    </w:rPr>
  </w:style>
  <w:style w:type="character" w:customStyle="1" w:styleId="ListLabel900">
    <w:name w:val="ListLabel 900"/>
    <w:qFormat/>
    <w:rsid w:val="00372D5E"/>
    <w:rPr>
      <w:rFonts w:cs="OpenSymbol;Arial Unicode MS"/>
    </w:rPr>
  </w:style>
  <w:style w:type="character" w:customStyle="1" w:styleId="ListLabel901">
    <w:name w:val="ListLabel 901"/>
    <w:qFormat/>
    <w:rsid w:val="00372D5E"/>
    <w:rPr>
      <w:rFonts w:cs="OpenSymbol;Arial Unicode MS"/>
    </w:rPr>
  </w:style>
  <w:style w:type="character" w:customStyle="1" w:styleId="ListLabel902">
    <w:name w:val="ListLabel 902"/>
    <w:qFormat/>
    <w:rsid w:val="00372D5E"/>
    <w:rPr>
      <w:rFonts w:cs="OpenSymbol;Arial Unicode MS"/>
    </w:rPr>
  </w:style>
  <w:style w:type="character" w:customStyle="1" w:styleId="ListLabel903">
    <w:name w:val="ListLabel 903"/>
    <w:qFormat/>
    <w:rsid w:val="00372D5E"/>
    <w:rPr>
      <w:rFonts w:cs="OpenSymbol;Arial Unicode MS"/>
    </w:rPr>
  </w:style>
  <w:style w:type="character" w:customStyle="1" w:styleId="ListLabel904">
    <w:name w:val="ListLabel 904"/>
    <w:qFormat/>
    <w:rsid w:val="00372D5E"/>
    <w:rPr>
      <w:rFonts w:cs="OpenSymbol;Arial Unicode MS"/>
      <w:sz w:val="22"/>
    </w:rPr>
  </w:style>
  <w:style w:type="character" w:customStyle="1" w:styleId="ListLabel905">
    <w:name w:val="ListLabel 905"/>
    <w:qFormat/>
    <w:rsid w:val="00372D5E"/>
    <w:rPr>
      <w:rFonts w:cs="OpenSymbol;Arial Unicode MS"/>
      <w:sz w:val="22"/>
    </w:rPr>
  </w:style>
  <w:style w:type="character" w:customStyle="1" w:styleId="ListLabel906">
    <w:name w:val="ListLabel 906"/>
    <w:qFormat/>
    <w:rsid w:val="00372D5E"/>
    <w:rPr>
      <w:rFonts w:cs="OpenSymbol;Arial Unicode MS"/>
    </w:rPr>
  </w:style>
  <w:style w:type="character" w:customStyle="1" w:styleId="ListLabel907">
    <w:name w:val="ListLabel 907"/>
    <w:qFormat/>
    <w:rsid w:val="00372D5E"/>
    <w:rPr>
      <w:rFonts w:cs="OpenSymbol;Arial Unicode MS"/>
      <w:sz w:val="22"/>
    </w:rPr>
  </w:style>
  <w:style w:type="character" w:customStyle="1" w:styleId="ListLabel908">
    <w:name w:val="ListLabel 908"/>
    <w:qFormat/>
    <w:rsid w:val="00372D5E"/>
    <w:rPr>
      <w:rFonts w:cs="Mangal;Courier New"/>
      <w:sz w:val="22"/>
    </w:rPr>
  </w:style>
  <w:style w:type="character" w:customStyle="1" w:styleId="ListLabel909">
    <w:name w:val="ListLabel 909"/>
    <w:qFormat/>
    <w:rsid w:val="00372D5E"/>
    <w:rPr>
      <w:rFonts w:cs="OpenSymbol;Arial Unicode MS"/>
      <w:sz w:val="22"/>
    </w:rPr>
  </w:style>
  <w:style w:type="character" w:customStyle="1" w:styleId="ListLabel910">
    <w:name w:val="ListLabel 910"/>
    <w:qFormat/>
    <w:rsid w:val="00372D5E"/>
    <w:rPr>
      <w:rFonts w:cs="OpenSymbol;Arial Unicode MS"/>
      <w:sz w:val="22"/>
    </w:rPr>
  </w:style>
  <w:style w:type="character" w:customStyle="1" w:styleId="ListLabel911">
    <w:name w:val="ListLabel 911"/>
    <w:qFormat/>
    <w:rsid w:val="00372D5E"/>
    <w:rPr>
      <w:rFonts w:cs="OpenSymbol;Arial Unicode MS"/>
    </w:rPr>
  </w:style>
  <w:style w:type="character" w:customStyle="1" w:styleId="ListLabel912">
    <w:name w:val="ListLabel 912"/>
    <w:qFormat/>
    <w:rsid w:val="00372D5E"/>
    <w:rPr>
      <w:rFonts w:cs="OpenSymbol;Arial Unicode MS"/>
    </w:rPr>
  </w:style>
  <w:style w:type="character" w:customStyle="1" w:styleId="ListLabel913">
    <w:name w:val="ListLabel 913"/>
    <w:qFormat/>
    <w:rsid w:val="00372D5E"/>
    <w:rPr>
      <w:rFonts w:cs="OpenSymbol;Arial Unicode MS"/>
    </w:rPr>
  </w:style>
  <w:style w:type="character" w:customStyle="1" w:styleId="ListLabel914">
    <w:name w:val="ListLabel 914"/>
    <w:qFormat/>
    <w:rsid w:val="00372D5E"/>
    <w:rPr>
      <w:rFonts w:cs="OpenSymbol;Arial Unicode MS"/>
    </w:rPr>
  </w:style>
  <w:style w:type="character" w:customStyle="1" w:styleId="ListLabel915">
    <w:name w:val="ListLabel 915"/>
    <w:qFormat/>
    <w:rsid w:val="00372D5E"/>
    <w:rPr>
      <w:rFonts w:cs="OpenSymbol;Arial Unicode MS"/>
    </w:rPr>
  </w:style>
  <w:style w:type="character" w:customStyle="1" w:styleId="ListLabel916">
    <w:name w:val="ListLabel 916"/>
    <w:qFormat/>
    <w:rsid w:val="00372D5E"/>
    <w:rPr>
      <w:rFonts w:cs="OpenSymbol;Arial Unicode MS"/>
    </w:rPr>
  </w:style>
  <w:style w:type="character" w:customStyle="1" w:styleId="ListLabel917">
    <w:name w:val="ListLabel 917"/>
    <w:qFormat/>
    <w:rsid w:val="00372D5E"/>
    <w:rPr>
      <w:rFonts w:cs="OpenSymbol;Arial Unicode MS"/>
    </w:rPr>
  </w:style>
  <w:style w:type="character" w:customStyle="1" w:styleId="ListLabel918">
    <w:name w:val="ListLabel 918"/>
    <w:qFormat/>
    <w:rsid w:val="00372D5E"/>
    <w:rPr>
      <w:rFonts w:cs="OpenSymbol;Arial Unicode MS"/>
    </w:rPr>
  </w:style>
  <w:style w:type="character" w:customStyle="1" w:styleId="ListLabel919">
    <w:name w:val="ListLabel 919"/>
    <w:qFormat/>
    <w:rsid w:val="00372D5E"/>
    <w:rPr>
      <w:rFonts w:eastAsia="OpenSymbol;Arial Unicode MS" w:cs="OpenSymbol;Arial Unicode MS"/>
      <w:sz w:val="22"/>
    </w:rPr>
  </w:style>
  <w:style w:type="character" w:customStyle="1" w:styleId="ListLabel920">
    <w:name w:val="ListLabel 920"/>
    <w:qFormat/>
    <w:rsid w:val="00372D5E"/>
    <w:rPr>
      <w:rFonts w:eastAsia="OpenSymbol;Arial Unicode MS" w:cs="OpenSymbol;Arial Unicode MS"/>
    </w:rPr>
  </w:style>
  <w:style w:type="character" w:customStyle="1" w:styleId="ListLabel921">
    <w:name w:val="ListLabel 921"/>
    <w:qFormat/>
    <w:rsid w:val="00372D5E"/>
    <w:rPr>
      <w:rFonts w:eastAsia="OpenSymbol;Arial Unicode MS" w:cs="OpenSymbol;Arial Unicode MS"/>
    </w:rPr>
  </w:style>
  <w:style w:type="character" w:customStyle="1" w:styleId="ListLabel922">
    <w:name w:val="ListLabel 922"/>
    <w:qFormat/>
    <w:rsid w:val="00372D5E"/>
    <w:rPr>
      <w:rFonts w:eastAsia="OpenSymbol;Arial Unicode MS" w:cs="OpenSymbol;Arial Unicode MS"/>
    </w:rPr>
  </w:style>
  <w:style w:type="character" w:customStyle="1" w:styleId="ListLabel923">
    <w:name w:val="ListLabel 923"/>
    <w:qFormat/>
    <w:rsid w:val="00372D5E"/>
    <w:rPr>
      <w:rFonts w:eastAsia="OpenSymbol;Arial Unicode MS" w:cs="OpenSymbol;Arial Unicode MS"/>
    </w:rPr>
  </w:style>
  <w:style w:type="character" w:customStyle="1" w:styleId="ListLabel924">
    <w:name w:val="ListLabel 924"/>
    <w:qFormat/>
    <w:rsid w:val="00372D5E"/>
    <w:rPr>
      <w:rFonts w:eastAsia="OpenSymbol;Arial Unicode MS" w:cs="OpenSymbol;Arial Unicode MS"/>
    </w:rPr>
  </w:style>
  <w:style w:type="character" w:customStyle="1" w:styleId="ListLabel925">
    <w:name w:val="ListLabel 925"/>
    <w:qFormat/>
    <w:rsid w:val="00372D5E"/>
    <w:rPr>
      <w:rFonts w:eastAsia="OpenSymbol;Arial Unicode MS" w:cs="OpenSymbol;Arial Unicode MS"/>
    </w:rPr>
  </w:style>
  <w:style w:type="character" w:customStyle="1" w:styleId="ListLabel926">
    <w:name w:val="ListLabel 926"/>
    <w:qFormat/>
    <w:rsid w:val="00372D5E"/>
    <w:rPr>
      <w:rFonts w:eastAsia="OpenSymbol;Arial Unicode MS" w:cs="OpenSymbol;Arial Unicode MS"/>
    </w:rPr>
  </w:style>
  <w:style w:type="character" w:customStyle="1" w:styleId="ListLabel927">
    <w:name w:val="ListLabel 927"/>
    <w:qFormat/>
    <w:rsid w:val="00372D5E"/>
    <w:rPr>
      <w:rFonts w:eastAsia="OpenSymbol;Arial Unicode MS" w:cs="OpenSymbol;Arial Unicode MS"/>
    </w:rPr>
  </w:style>
  <w:style w:type="character" w:customStyle="1" w:styleId="ListLabel928">
    <w:name w:val="ListLabel 928"/>
    <w:qFormat/>
    <w:rsid w:val="00372D5E"/>
    <w:rPr>
      <w:rFonts w:cs="OpenSymbol;Arial Unicode MS"/>
      <w:sz w:val="22"/>
    </w:rPr>
  </w:style>
  <w:style w:type="character" w:customStyle="1" w:styleId="ListLabel929">
    <w:name w:val="ListLabel 929"/>
    <w:qFormat/>
    <w:rsid w:val="00372D5E"/>
    <w:rPr>
      <w:rFonts w:cs="OpenSymbol;Arial Unicode MS"/>
    </w:rPr>
  </w:style>
  <w:style w:type="character" w:customStyle="1" w:styleId="ListLabel930">
    <w:name w:val="ListLabel 930"/>
    <w:qFormat/>
    <w:rsid w:val="00372D5E"/>
    <w:rPr>
      <w:rFonts w:cs="OpenSymbol;Arial Unicode MS"/>
    </w:rPr>
  </w:style>
  <w:style w:type="character" w:customStyle="1" w:styleId="ListLabel931">
    <w:name w:val="ListLabel 931"/>
    <w:qFormat/>
    <w:rsid w:val="00372D5E"/>
    <w:rPr>
      <w:rFonts w:cs="OpenSymbol;Arial Unicode MS"/>
    </w:rPr>
  </w:style>
  <w:style w:type="character" w:customStyle="1" w:styleId="ListLabel932">
    <w:name w:val="ListLabel 932"/>
    <w:qFormat/>
    <w:rsid w:val="00372D5E"/>
    <w:rPr>
      <w:rFonts w:cs="OpenSymbol;Arial Unicode MS"/>
    </w:rPr>
  </w:style>
  <w:style w:type="character" w:customStyle="1" w:styleId="ListLabel933">
    <w:name w:val="ListLabel 933"/>
    <w:qFormat/>
    <w:rsid w:val="00372D5E"/>
    <w:rPr>
      <w:rFonts w:cs="OpenSymbol;Arial Unicode MS"/>
    </w:rPr>
  </w:style>
  <w:style w:type="character" w:customStyle="1" w:styleId="ListLabel934">
    <w:name w:val="ListLabel 934"/>
    <w:qFormat/>
    <w:rsid w:val="00372D5E"/>
    <w:rPr>
      <w:rFonts w:cs="OpenSymbol;Arial Unicode MS"/>
    </w:rPr>
  </w:style>
  <w:style w:type="character" w:customStyle="1" w:styleId="ListLabel935">
    <w:name w:val="ListLabel 935"/>
    <w:qFormat/>
    <w:rsid w:val="00372D5E"/>
    <w:rPr>
      <w:rFonts w:cs="OpenSymbol;Arial Unicode MS"/>
    </w:rPr>
  </w:style>
  <w:style w:type="character" w:customStyle="1" w:styleId="ListLabel936">
    <w:name w:val="ListLabel 936"/>
    <w:qFormat/>
    <w:rsid w:val="00372D5E"/>
    <w:rPr>
      <w:rFonts w:cs="OpenSymbol;Arial Unicode MS"/>
    </w:rPr>
  </w:style>
  <w:style w:type="character" w:customStyle="1" w:styleId="ListLabel937">
    <w:name w:val="ListLabel 937"/>
    <w:qFormat/>
    <w:rsid w:val="00372D5E"/>
    <w:rPr>
      <w:rFonts w:cs="OpenSymbol;Arial Unicode MS"/>
      <w:sz w:val="22"/>
    </w:rPr>
  </w:style>
  <w:style w:type="character" w:customStyle="1" w:styleId="ListLabel938">
    <w:name w:val="ListLabel 938"/>
    <w:qFormat/>
    <w:rsid w:val="00372D5E"/>
    <w:rPr>
      <w:rFonts w:cs="OpenSymbol;Arial Unicode MS"/>
    </w:rPr>
  </w:style>
  <w:style w:type="character" w:customStyle="1" w:styleId="ListLabel939">
    <w:name w:val="ListLabel 939"/>
    <w:qFormat/>
    <w:rsid w:val="00372D5E"/>
    <w:rPr>
      <w:rFonts w:cs="OpenSymbol;Arial Unicode MS"/>
    </w:rPr>
  </w:style>
  <w:style w:type="character" w:customStyle="1" w:styleId="ListLabel940">
    <w:name w:val="ListLabel 940"/>
    <w:qFormat/>
    <w:rsid w:val="00372D5E"/>
    <w:rPr>
      <w:rFonts w:cs="OpenSymbol;Arial Unicode MS"/>
    </w:rPr>
  </w:style>
  <w:style w:type="character" w:customStyle="1" w:styleId="ListLabel941">
    <w:name w:val="ListLabel 941"/>
    <w:qFormat/>
    <w:rsid w:val="00372D5E"/>
    <w:rPr>
      <w:rFonts w:cs="OpenSymbol;Arial Unicode MS"/>
    </w:rPr>
  </w:style>
  <w:style w:type="character" w:customStyle="1" w:styleId="ListLabel942">
    <w:name w:val="ListLabel 942"/>
    <w:qFormat/>
    <w:rsid w:val="00372D5E"/>
    <w:rPr>
      <w:rFonts w:cs="OpenSymbol;Arial Unicode MS"/>
    </w:rPr>
  </w:style>
  <w:style w:type="character" w:customStyle="1" w:styleId="ListLabel943">
    <w:name w:val="ListLabel 943"/>
    <w:qFormat/>
    <w:rsid w:val="00372D5E"/>
    <w:rPr>
      <w:rFonts w:cs="OpenSymbol;Arial Unicode MS"/>
    </w:rPr>
  </w:style>
  <w:style w:type="character" w:customStyle="1" w:styleId="ListLabel944">
    <w:name w:val="ListLabel 944"/>
    <w:qFormat/>
    <w:rsid w:val="00372D5E"/>
    <w:rPr>
      <w:rFonts w:cs="OpenSymbol;Arial Unicode MS"/>
    </w:rPr>
  </w:style>
  <w:style w:type="character" w:customStyle="1" w:styleId="ListLabel945">
    <w:name w:val="ListLabel 945"/>
    <w:qFormat/>
    <w:rsid w:val="00372D5E"/>
    <w:rPr>
      <w:rFonts w:cs="OpenSymbol;Arial Unicode MS"/>
    </w:rPr>
  </w:style>
  <w:style w:type="character" w:customStyle="1" w:styleId="ListLabel946">
    <w:name w:val="ListLabel 946"/>
    <w:qFormat/>
    <w:rsid w:val="00372D5E"/>
    <w:rPr>
      <w:rFonts w:cs="OpenSymbol;Arial Unicode MS"/>
      <w:sz w:val="22"/>
      <w:szCs w:val="22"/>
    </w:rPr>
  </w:style>
  <w:style w:type="character" w:customStyle="1" w:styleId="ListLabel947">
    <w:name w:val="ListLabel 947"/>
    <w:qFormat/>
    <w:rsid w:val="00372D5E"/>
    <w:rPr>
      <w:rFonts w:cs="OpenSymbol;Arial Unicode MS"/>
      <w:sz w:val="22"/>
      <w:szCs w:val="22"/>
    </w:rPr>
  </w:style>
  <w:style w:type="character" w:customStyle="1" w:styleId="ListLabel948">
    <w:name w:val="ListLabel 948"/>
    <w:qFormat/>
    <w:rsid w:val="00372D5E"/>
    <w:rPr>
      <w:rFonts w:cs="OpenSymbol;Arial Unicode MS"/>
      <w:sz w:val="22"/>
      <w:szCs w:val="22"/>
    </w:rPr>
  </w:style>
  <w:style w:type="character" w:customStyle="1" w:styleId="ListLabel949">
    <w:name w:val="ListLabel 949"/>
    <w:qFormat/>
    <w:rsid w:val="00372D5E"/>
    <w:rPr>
      <w:rFonts w:cs="OpenSymbol;Arial Unicode MS"/>
      <w:sz w:val="22"/>
      <w:szCs w:val="22"/>
    </w:rPr>
  </w:style>
  <w:style w:type="character" w:customStyle="1" w:styleId="ListLabel950">
    <w:name w:val="ListLabel 950"/>
    <w:qFormat/>
    <w:rsid w:val="00372D5E"/>
    <w:rPr>
      <w:rFonts w:cs="OpenSymbol;Arial Unicode MS"/>
      <w:sz w:val="22"/>
      <w:szCs w:val="22"/>
    </w:rPr>
  </w:style>
  <w:style w:type="character" w:customStyle="1" w:styleId="ListLabel951">
    <w:name w:val="ListLabel 951"/>
    <w:qFormat/>
    <w:rsid w:val="00372D5E"/>
    <w:rPr>
      <w:rFonts w:cs="OpenSymbol;Arial Unicode MS"/>
      <w:sz w:val="22"/>
      <w:szCs w:val="22"/>
    </w:rPr>
  </w:style>
  <w:style w:type="character" w:customStyle="1" w:styleId="ListLabel952">
    <w:name w:val="ListLabel 952"/>
    <w:qFormat/>
    <w:rsid w:val="00372D5E"/>
    <w:rPr>
      <w:rFonts w:cs="OpenSymbol;Arial Unicode MS"/>
      <w:sz w:val="22"/>
      <w:szCs w:val="22"/>
    </w:rPr>
  </w:style>
  <w:style w:type="character" w:customStyle="1" w:styleId="ListLabel953">
    <w:name w:val="ListLabel 953"/>
    <w:qFormat/>
    <w:rsid w:val="00372D5E"/>
    <w:rPr>
      <w:rFonts w:cs="OpenSymbol;Arial Unicode MS"/>
      <w:sz w:val="22"/>
      <w:szCs w:val="22"/>
    </w:rPr>
  </w:style>
  <w:style w:type="character" w:customStyle="1" w:styleId="ListLabel954">
    <w:name w:val="ListLabel 954"/>
    <w:qFormat/>
    <w:rsid w:val="00372D5E"/>
    <w:rPr>
      <w:rFonts w:cs="OpenSymbol;Arial Unicode MS"/>
      <w:sz w:val="22"/>
      <w:szCs w:val="22"/>
    </w:rPr>
  </w:style>
  <w:style w:type="character" w:customStyle="1" w:styleId="ListLabel955">
    <w:name w:val="ListLabel 955"/>
    <w:qFormat/>
    <w:rsid w:val="00372D5E"/>
    <w:rPr>
      <w:rFonts w:cs="OpenSymbol;Arial Unicode MS"/>
      <w:sz w:val="22"/>
      <w:szCs w:val="22"/>
    </w:rPr>
  </w:style>
  <w:style w:type="character" w:customStyle="1" w:styleId="ListLabel956">
    <w:name w:val="ListLabel 956"/>
    <w:qFormat/>
    <w:rsid w:val="00372D5E"/>
    <w:rPr>
      <w:rFonts w:cs="OpenSymbol;Arial Unicode MS"/>
      <w:sz w:val="22"/>
      <w:szCs w:val="22"/>
    </w:rPr>
  </w:style>
  <w:style w:type="character" w:customStyle="1" w:styleId="ListLabel957">
    <w:name w:val="ListLabel 957"/>
    <w:qFormat/>
    <w:rsid w:val="00372D5E"/>
    <w:rPr>
      <w:rFonts w:cs="OpenSymbol;Arial Unicode MS"/>
      <w:sz w:val="22"/>
      <w:szCs w:val="22"/>
    </w:rPr>
  </w:style>
  <w:style w:type="character" w:customStyle="1" w:styleId="ListLabel958">
    <w:name w:val="ListLabel 958"/>
    <w:qFormat/>
    <w:rsid w:val="00372D5E"/>
    <w:rPr>
      <w:rFonts w:cs="OpenSymbol;Arial Unicode MS"/>
      <w:sz w:val="22"/>
      <w:szCs w:val="22"/>
    </w:rPr>
  </w:style>
  <w:style w:type="character" w:customStyle="1" w:styleId="ListLabel959">
    <w:name w:val="ListLabel 959"/>
    <w:qFormat/>
    <w:rsid w:val="00372D5E"/>
    <w:rPr>
      <w:rFonts w:cs="OpenSymbol;Arial Unicode MS"/>
      <w:sz w:val="22"/>
      <w:szCs w:val="22"/>
    </w:rPr>
  </w:style>
  <w:style w:type="character" w:customStyle="1" w:styleId="ListLabel960">
    <w:name w:val="ListLabel 960"/>
    <w:qFormat/>
    <w:rsid w:val="00372D5E"/>
    <w:rPr>
      <w:rFonts w:cs="OpenSymbol;Arial Unicode MS"/>
      <w:sz w:val="22"/>
      <w:szCs w:val="22"/>
    </w:rPr>
  </w:style>
  <w:style w:type="character" w:customStyle="1" w:styleId="ListLabel961">
    <w:name w:val="ListLabel 961"/>
    <w:qFormat/>
    <w:rsid w:val="00372D5E"/>
    <w:rPr>
      <w:rFonts w:cs="OpenSymbol;Arial Unicode MS"/>
      <w:sz w:val="22"/>
      <w:szCs w:val="22"/>
    </w:rPr>
  </w:style>
  <w:style w:type="character" w:customStyle="1" w:styleId="ListLabel962">
    <w:name w:val="ListLabel 962"/>
    <w:qFormat/>
    <w:rsid w:val="00372D5E"/>
    <w:rPr>
      <w:rFonts w:cs="OpenSymbol;Arial Unicode MS"/>
      <w:sz w:val="22"/>
      <w:szCs w:val="22"/>
    </w:rPr>
  </w:style>
  <w:style w:type="character" w:customStyle="1" w:styleId="ListLabel963">
    <w:name w:val="ListLabel 963"/>
    <w:qFormat/>
    <w:rsid w:val="00372D5E"/>
    <w:rPr>
      <w:rFonts w:cs="OpenSymbol;Arial Unicode MS"/>
      <w:sz w:val="22"/>
      <w:szCs w:val="22"/>
    </w:rPr>
  </w:style>
  <w:style w:type="character" w:customStyle="1" w:styleId="ListLabel964">
    <w:name w:val="ListLabel 964"/>
    <w:qFormat/>
    <w:rsid w:val="00372D5E"/>
    <w:rPr>
      <w:rFonts w:cs="OpenSymbol;Arial Unicode MS"/>
      <w:sz w:val="22"/>
    </w:rPr>
  </w:style>
  <w:style w:type="character" w:customStyle="1" w:styleId="ListLabel965">
    <w:name w:val="ListLabel 965"/>
    <w:qFormat/>
    <w:rsid w:val="00372D5E"/>
    <w:rPr>
      <w:rFonts w:cs="OpenSymbol;Arial Unicode MS"/>
    </w:rPr>
  </w:style>
  <w:style w:type="character" w:customStyle="1" w:styleId="ListLabel966">
    <w:name w:val="ListLabel 966"/>
    <w:qFormat/>
    <w:rsid w:val="00372D5E"/>
    <w:rPr>
      <w:rFonts w:cs="OpenSymbol;Arial Unicode MS"/>
    </w:rPr>
  </w:style>
  <w:style w:type="character" w:customStyle="1" w:styleId="ListLabel967">
    <w:name w:val="ListLabel 967"/>
    <w:qFormat/>
    <w:rsid w:val="00372D5E"/>
    <w:rPr>
      <w:rFonts w:cs="OpenSymbol;Arial Unicode MS"/>
    </w:rPr>
  </w:style>
  <w:style w:type="character" w:customStyle="1" w:styleId="ListLabel968">
    <w:name w:val="ListLabel 968"/>
    <w:qFormat/>
    <w:rsid w:val="00372D5E"/>
    <w:rPr>
      <w:rFonts w:cs="OpenSymbol;Arial Unicode MS"/>
    </w:rPr>
  </w:style>
  <w:style w:type="character" w:customStyle="1" w:styleId="ListLabel969">
    <w:name w:val="ListLabel 969"/>
    <w:qFormat/>
    <w:rsid w:val="00372D5E"/>
    <w:rPr>
      <w:rFonts w:cs="OpenSymbol;Arial Unicode MS"/>
    </w:rPr>
  </w:style>
  <w:style w:type="character" w:customStyle="1" w:styleId="ListLabel970">
    <w:name w:val="ListLabel 970"/>
    <w:qFormat/>
    <w:rsid w:val="00372D5E"/>
    <w:rPr>
      <w:rFonts w:cs="OpenSymbol;Arial Unicode MS"/>
    </w:rPr>
  </w:style>
  <w:style w:type="character" w:customStyle="1" w:styleId="ListLabel971">
    <w:name w:val="ListLabel 971"/>
    <w:qFormat/>
    <w:rsid w:val="00372D5E"/>
    <w:rPr>
      <w:rFonts w:cs="OpenSymbol;Arial Unicode MS"/>
    </w:rPr>
  </w:style>
  <w:style w:type="character" w:customStyle="1" w:styleId="ListLabel972">
    <w:name w:val="ListLabel 972"/>
    <w:qFormat/>
    <w:rsid w:val="00372D5E"/>
    <w:rPr>
      <w:rFonts w:cs="OpenSymbol;Arial Unicode MS"/>
    </w:rPr>
  </w:style>
  <w:style w:type="character" w:customStyle="1" w:styleId="ListLabel973">
    <w:name w:val="ListLabel 973"/>
    <w:qFormat/>
    <w:rsid w:val="00372D5E"/>
    <w:rPr>
      <w:rFonts w:cs="OpenSymbol;Arial Unicode MS"/>
      <w:sz w:val="22"/>
      <w:szCs w:val="22"/>
    </w:rPr>
  </w:style>
  <w:style w:type="character" w:customStyle="1" w:styleId="ListLabel974">
    <w:name w:val="ListLabel 974"/>
    <w:qFormat/>
    <w:rsid w:val="00372D5E"/>
    <w:rPr>
      <w:rFonts w:cs="OpenSymbol;Arial Unicode MS"/>
      <w:sz w:val="22"/>
      <w:szCs w:val="22"/>
    </w:rPr>
  </w:style>
  <w:style w:type="character" w:customStyle="1" w:styleId="ListLabel975">
    <w:name w:val="ListLabel 975"/>
    <w:qFormat/>
    <w:rsid w:val="00372D5E"/>
    <w:rPr>
      <w:rFonts w:cs="OpenSymbol;Arial Unicode MS"/>
      <w:sz w:val="22"/>
      <w:szCs w:val="22"/>
    </w:rPr>
  </w:style>
  <w:style w:type="character" w:customStyle="1" w:styleId="ListLabel976">
    <w:name w:val="ListLabel 976"/>
    <w:qFormat/>
    <w:rsid w:val="00372D5E"/>
    <w:rPr>
      <w:rFonts w:cs="OpenSymbol;Arial Unicode MS"/>
      <w:sz w:val="22"/>
      <w:szCs w:val="22"/>
    </w:rPr>
  </w:style>
  <w:style w:type="character" w:customStyle="1" w:styleId="ListLabel977">
    <w:name w:val="ListLabel 977"/>
    <w:qFormat/>
    <w:rsid w:val="00372D5E"/>
    <w:rPr>
      <w:rFonts w:cs="OpenSymbol;Arial Unicode MS"/>
      <w:sz w:val="22"/>
      <w:szCs w:val="22"/>
    </w:rPr>
  </w:style>
  <w:style w:type="character" w:customStyle="1" w:styleId="ListLabel978">
    <w:name w:val="ListLabel 978"/>
    <w:qFormat/>
    <w:rsid w:val="00372D5E"/>
    <w:rPr>
      <w:rFonts w:cs="OpenSymbol;Arial Unicode MS"/>
      <w:sz w:val="22"/>
      <w:szCs w:val="22"/>
    </w:rPr>
  </w:style>
  <w:style w:type="character" w:customStyle="1" w:styleId="ListLabel979">
    <w:name w:val="ListLabel 979"/>
    <w:qFormat/>
    <w:rsid w:val="00372D5E"/>
    <w:rPr>
      <w:rFonts w:cs="OpenSymbol;Arial Unicode MS"/>
      <w:sz w:val="22"/>
      <w:szCs w:val="22"/>
    </w:rPr>
  </w:style>
  <w:style w:type="character" w:customStyle="1" w:styleId="ListLabel980">
    <w:name w:val="ListLabel 980"/>
    <w:qFormat/>
    <w:rsid w:val="00372D5E"/>
    <w:rPr>
      <w:rFonts w:cs="OpenSymbol;Arial Unicode MS"/>
      <w:sz w:val="22"/>
      <w:szCs w:val="22"/>
    </w:rPr>
  </w:style>
  <w:style w:type="character" w:customStyle="1" w:styleId="ListLabel981">
    <w:name w:val="ListLabel 981"/>
    <w:qFormat/>
    <w:rsid w:val="00372D5E"/>
    <w:rPr>
      <w:rFonts w:cs="OpenSymbol;Arial Unicode MS"/>
      <w:sz w:val="22"/>
      <w:szCs w:val="22"/>
    </w:rPr>
  </w:style>
  <w:style w:type="character" w:customStyle="1" w:styleId="ListLabel982">
    <w:name w:val="ListLabel 982"/>
    <w:qFormat/>
    <w:rsid w:val="00372D5E"/>
    <w:rPr>
      <w:rFonts w:cs="OpenSymbol;Arial Unicode MS"/>
    </w:rPr>
  </w:style>
  <w:style w:type="character" w:customStyle="1" w:styleId="ListLabel983">
    <w:name w:val="ListLabel 983"/>
    <w:qFormat/>
    <w:rsid w:val="00372D5E"/>
    <w:rPr>
      <w:rFonts w:cs="OpenSymbol;Arial Unicode MS"/>
    </w:rPr>
  </w:style>
  <w:style w:type="character" w:customStyle="1" w:styleId="ListLabel984">
    <w:name w:val="ListLabel 984"/>
    <w:qFormat/>
    <w:rsid w:val="00372D5E"/>
    <w:rPr>
      <w:rFonts w:cs="OpenSymbol;Arial Unicode MS"/>
    </w:rPr>
  </w:style>
  <w:style w:type="character" w:customStyle="1" w:styleId="ListLabel985">
    <w:name w:val="ListLabel 985"/>
    <w:qFormat/>
    <w:rsid w:val="00372D5E"/>
    <w:rPr>
      <w:rFonts w:cs="OpenSymbol;Arial Unicode MS"/>
    </w:rPr>
  </w:style>
  <w:style w:type="character" w:customStyle="1" w:styleId="ListLabel986">
    <w:name w:val="ListLabel 986"/>
    <w:qFormat/>
    <w:rsid w:val="00372D5E"/>
    <w:rPr>
      <w:rFonts w:cs="OpenSymbol;Arial Unicode MS"/>
    </w:rPr>
  </w:style>
  <w:style w:type="character" w:customStyle="1" w:styleId="ListLabel987">
    <w:name w:val="ListLabel 987"/>
    <w:qFormat/>
    <w:rsid w:val="00372D5E"/>
    <w:rPr>
      <w:rFonts w:cs="OpenSymbol;Arial Unicode MS"/>
    </w:rPr>
  </w:style>
  <w:style w:type="character" w:customStyle="1" w:styleId="ListLabel988">
    <w:name w:val="ListLabel 988"/>
    <w:qFormat/>
    <w:rsid w:val="00372D5E"/>
    <w:rPr>
      <w:rFonts w:cs="OpenSymbol;Arial Unicode MS"/>
    </w:rPr>
  </w:style>
  <w:style w:type="character" w:customStyle="1" w:styleId="ListLabel989">
    <w:name w:val="ListLabel 989"/>
    <w:qFormat/>
    <w:rsid w:val="00372D5E"/>
    <w:rPr>
      <w:rFonts w:cs="OpenSymbol;Arial Unicode MS"/>
    </w:rPr>
  </w:style>
  <w:style w:type="character" w:customStyle="1" w:styleId="ListLabel990">
    <w:name w:val="ListLabel 990"/>
    <w:qFormat/>
    <w:rsid w:val="00372D5E"/>
    <w:rPr>
      <w:rFonts w:cs="OpenSymbol;Arial Unicode MS"/>
    </w:rPr>
  </w:style>
  <w:style w:type="character" w:customStyle="1" w:styleId="ListLabel991">
    <w:name w:val="ListLabel 991"/>
    <w:qFormat/>
    <w:rsid w:val="00372D5E"/>
    <w:rPr>
      <w:rFonts w:cs="OpenSymbol;Arial Unicode MS"/>
      <w:sz w:val="22"/>
      <w:szCs w:val="22"/>
    </w:rPr>
  </w:style>
  <w:style w:type="character" w:customStyle="1" w:styleId="ListLabel992">
    <w:name w:val="ListLabel 992"/>
    <w:qFormat/>
    <w:rsid w:val="00372D5E"/>
    <w:rPr>
      <w:rFonts w:cs="OpenSymbol;Arial Unicode MS"/>
      <w:sz w:val="22"/>
      <w:szCs w:val="22"/>
    </w:rPr>
  </w:style>
  <w:style w:type="character" w:customStyle="1" w:styleId="ListLabel993">
    <w:name w:val="ListLabel 993"/>
    <w:qFormat/>
    <w:rsid w:val="00372D5E"/>
    <w:rPr>
      <w:rFonts w:cs="OpenSymbol;Arial Unicode MS"/>
      <w:sz w:val="22"/>
      <w:szCs w:val="22"/>
    </w:rPr>
  </w:style>
  <w:style w:type="character" w:customStyle="1" w:styleId="ListLabel994">
    <w:name w:val="ListLabel 994"/>
    <w:qFormat/>
    <w:rsid w:val="00372D5E"/>
    <w:rPr>
      <w:rFonts w:cs="OpenSymbol;Arial Unicode MS"/>
      <w:sz w:val="22"/>
      <w:szCs w:val="22"/>
    </w:rPr>
  </w:style>
  <w:style w:type="character" w:customStyle="1" w:styleId="ListLabel995">
    <w:name w:val="ListLabel 995"/>
    <w:qFormat/>
    <w:rsid w:val="00372D5E"/>
    <w:rPr>
      <w:rFonts w:cs="OpenSymbol;Arial Unicode MS"/>
      <w:sz w:val="22"/>
      <w:szCs w:val="22"/>
    </w:rPr>
  </w:style>
  <w:style w:type="character" w:customStyle="1" w:styleId="ListLabel996">
    <w:name w:val="ListLabel 996"/>
    <w:qFormat/>
    <w:rsid w:val="00372D5E"/>
    <w:rPr>
      <w:rFonts w:cs="OpenSymbol;Arial Unicode MS"/>
      <w:sz w:val="22"/>
      <w:szCs w:val="22"/>
    </w:rPr>
  </w:style>
  <w:style w:type="character" w:customStyle="1" w:styleId="ListLabel997">
    <w:name w:val="ListLabel 997"/>
    <w:qFormat/>
    <w:rsid w:val="00372D5E"/>
    <w:rPr>
      <w:rFonts w:cs="OpenSymbol;Arial Unicode MS"/>
      <w:sz w:val="22"/>
      <w:szCs w:val="22"/>
    </w:rPr>
  </w:style>
  <w:style w:type="character" w:customStyle="1" w:styleId="ListLabel998">
    <w:name w:val="ListLabel 998"/>
    <w:qFormat/>
    <w:rsid w:val="00372D5E"/>
    <w:rPr>
      <w:rFonts w:cs="OpenSymbol;Arial Unicode MS"/>
      <w:sz w:val="22"/>
      <w:szCs w:val="22"/>
    </w:rPr>
  </w:style>
  <w:style w:type="character" w:customStyle="1" w:styleId="ListLabel999">
    <w:name w:val="ListLabel 999"/>
    <w:qFormat/>
    <w:rsid w:val="00372D5E"/>
    <w:rPr>
      <w:rFonts w:cs="OpenSymbol;Arial Unicode MS"/>
      <w:sz w:val="22"/>
      <w:szCs w:val="22"/>
    </w:rPr>
  </w:style>
  <w:style w:type="character" w:customStyle="1" w:styleId="ListLabel1000">
    <w:name w:val="ListLabel 1000"/>
    <w:qFormat/>
    <w:rsid w:val="00372D5E"/>
    <w:rPr>
      <w:rFonts w:cs="OpenSymbol;Arial Unicode MS"/>
    </w:rPr>
  </w:style>
  <w:style w:type="character" w:customStyle="1" w:styleId="ListLabel1001">
    <w:name w:val="ListLabel 1001"/>
    <w:qFormat/>
    <w:rsid w:val="00372D5E"/>
    <w:rPr>
      <w:rFonts w:cs="OpenSymbol;Arial Unicode MS"/>
    </w:rPr>
  </w:style>
  <w:style w:type="character" w:customStyle="1" w:styleId="ListLabel1002">
    <w:name w:val="ListLabel 1002"/>
    <w:qFormat/>
    <w:rsid w:val="00372D5E"/>
    <w:rPr>
      <w:rFonts w:cs="OpenSymbol;Arial Unicode MS"/>
    </w:rPr>
  </w:style>
  <w:style w:type="character" w:customStyle="1" w:styleId="ListLabel1003">
    <w:name w:val="ListLabel 1003"/>
    <w:qFormat/>
    <w:rsid w:val="00372D5E"/>
    <w:rPr>
      <w:rFonts w:cs="OpenSymbol;Arial Unicode MS"/>
    </w:rPr>
  </w:style>
  <w:style w:type="character" w:customStyle="1" w:styleId="ListLabel1004">
    <w:name w:val="ListLabel 1004"/>
    <w:qFormat/>
    <w:rsid w:val="00372D5E"/>
    <w:rPr>
      <w:rFonts w:cs="OpenSymbol;Arial Unicode MS"/>
    </w:rPr>
  </w:style>
  <w:style w:type="character" w:customStyle="1" w:styleId="ListLabel1005">
    <w:name w:val="ListLabel 1005"/>
    <w:qFormat/>
    <w:rsid w:val="00372D5E"/>
    <w:rPr>
      <w:rFonts w:cs="OpenSymbol;Arial Unicode MS"/>
    </w:rPr>
  </w:style>
  <w:style w:type="character" w:customStyle="1" w:styleId="ListLabel1006">
    <w:name w:val="ListLabel 1006"/>
    <w:qFormat/>
    <w:rsid w:val="00372D5E"/>
    <w:rPr>
      <w:rFonts w:cs="OpenSymbol;Arial Unicode MS"/>
    </w:rPr>
  </w:style>
  <w:style w:type="character" w:customStyle="1" w:styleId="ListLabel1007">
    <w:name w:val="ListLabel 1007"/>
    <w:qFormat/>
    <w:rsid w:val="00372D5E"/>
    <w:rPr>
      <w:rFonts w:cs="OpenSymbol;Arial Unicode MS"/>
    </w:rPr>
  </w:style>
  <w:style w:type="character" w:customStyle="1" w:styleId="ListLabel1008">
    <w:name w:val="ListLabel 1008"/>
    <w:qFormat/>
    <w:rsid w:val="00372D5E"/>
    <w:rPr>
      <w:rFonts w:cs="OpenSymbol;Arial Unicode MS"/>
    </w:rPr>
  </w:style>
  <w:style w:type="character" w:customStyle="1" w:styleId="ListLabel1009">
    <w:name w:val="ListLabel 1009"/>
    <w:qFormat/>
    <w:rsid w:val="00372D5E"/>
    <w:rPr>
      <w:rFonts w:cs="OpenSymbol;Arial Unicode MS"/>
      <w:sz w:val="22"/>
    </w:rPr>
  </w:style>
  <w:style w:type="character" w:customStyle="1" w:styleId="ListLabel1010">
    <w:name w:val="ListLabel 1010"/>
    <w:qFormat/>
    <w:rsid w:val="00372D5E"/>
    <w:rPr>
      <w:rFonts w:cs="OpenSymbol;Arial Unicode MS"/>
    </w:rPr>
  </w:style>
  <w:style w:type="character" w:customStyle="1" w:styleId="ListLabel1011">
    <w:name w:val="ListLabel 1011"/>
    <w:qFormat/>
    <w:rsid w:val="00372D5E"/>
    <w:rPr>
      <w:rFonts w:cs="OpenSymbol;Arial Unicode MS"/>
    </w:rPr>
  </w:style>
  <w:style w:type="character" w:customStyle="1" w:styleId="ListLabel1012">
    <w:name w:val="ListLabel 1012"/>
    <w:qFormat/>
    <w:rsid w:val="00372D5E"/>
    <w:rPr>
      <w:rFonts w:cs="OpenSymbol;Arial Unicode MS"/>
    </w:rPr>
  </w:style>
  <w:style w:type="character" w:customStyle="1" w:styleId="ListLabel1013">
    <w:name w:val="ListLabel 1013"/>
    <w:qFormat/>
    <w:rsid w:val="00372D5E"/>
    <w:rPr>
      <w:rFonts w:cs="OpenSymbol;Arial Unicode MS"/>
    </w:rPr>
  </w:style>
  <w:style w:type="character" w:customStyle="1" w:styleId="ListLabel1014">
    <w:name w:val="ListLabel 1014"/>
    <w:qFormat/>
    <w:rsid w:val="00372D5E"/>
    <w:rPr>
      <w:rFonts w:cs="OpenSymbol;Arial Unicode MS"/>
    </w:rPr>
  </w:style>
  <w:style w:type="character" w:customStyle="1" w:styleId="ListLabel1015">
    <w:name w:val="ListLabel 1015"/>
    <w:qFormat/>
    <w:rsid w:val="00372D5E"/>
    <w:rPr>
      <w:rFonts w:cs="OpenSymbol;Arial Unicode MS"/>
    </w:rPr>
  </w:style>
  <w:style w:type="character" w:customStyle="1" w:styleId="ListLabel1016">
    <w:name w:val="ListLabel 1016"/>
    <w:qFormat/>
    <w:rsid w:val="00372D5E"/>
    <w:rPr>
      <w:rFonts w:cs="OpenSymbol;Arial Unicode MS"/>
    </w:rPr>
  </w:style>
  <w:style w:type="character" w:customStyle="1" w:styleId="ListLabel1017">
    <w:name w:val="ListLabel 1017"/>
    <w:qFormat/>
    <w:rsid w:val="00372D5E"/>
    <w:rPr>
      <w:rFonts w:cs="OpenSymbol;Arial Unicode MS"/>
    </w:rPr>
  </w:style>
  <w:style w:type="character" w:customStyle="1" w:styleId="ListLabel1018">
    <w:name w:val="ListLabel 10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019">
    <w:name w:val="ListLabel 1019"/>
    <w:qFormat/>
    <w:rsid w:val="00372D5E"/>
    <w:rPr>
      <w:rFonts w:cs="Symbol"/>
    </w:rPr>
  </w:style>
  <w:style w:type="character" w:customStyle="1" w:styleId="ListLabel1020">
    <w:name w:val="ListLabel 1020"/>
    <w:qFormat/>
    <w:rsid w:val="00372D5E"/>
    <w:rPr>
      <w:rFonts w:cs="Symbol"/>
    </w:rPr>
  </w:style>
  <w:style w:type="character" w:customStyle="1" w:styleId="ListLabel1021">
    <w:name w:val="ListLabel 1021"/>
    <w:qFormat/>
    <w:rsid w:val="00372D5E"/>
    <w:rPr>
      <w:rFonts w:cs="Symbol"/>
    </w:rPr>
  </w:style>
  <w:style w:type="character" w:customStyle="1" w:styleId="ListLabel1022">
    <w:name w:val="ListLabel 1022"/>
    <w:qFormat/>
    <w:rsid w:val="00372D5E"/>
    <w:rPr>
      <w:rFonts w:cs="Symbol"/>
    </w:rPr>
  </w:style>
  <w:style w:type="character" w:customStyle="1" w:styleId="ListLabel1023">
    <w:name w:val="ListLabel 1023"/>
    <w:qFormat/>
    <w:rsid w:val="00372D5E"/>
    <w:rPr>
      <w:rFonts w:cs="Symbol"/>
    </w:rPr>
  </w:style>
  <w:style w:type="character" w:customStyle="1" w:styleId="ListLabel1024">
    <w:name w:val="ListLabel 1024"/>
    <w:qFormat/>
    <w:rsid w:val="00372D5E"/>
    <w:rPr>
      <w:rFonts w:cs="Symbol"/>
    </w:rPr>
  </w:style>
  <w:style w:type="character" w:customStyle="1" w:styleId="ListLabel1025">
    <w:name w:val="ListLabel 1025"/>
    <w:qFormat/>
    <w:rsid w:val="00372D5E"/>
    <w:rPr>
      <w:rFonts w:cs="Symbol"/>
    </w:rPr>
  </w:style>
  <w:style w:type="character" w:customStyle="1" w:styleId="ListLabel1026">
    <w:name w:val="ListLabel 1026"/>
    <w:qFormat/>
    <w:rsid w:val="00372D5E"/>
    <w:rPr>
      <w:rFonts w:cs="Symbol"/>
    </w:rPr>
  </w:style>
  <w:style w:type="character" w:customStyle="1" w:styleId="ListLabel1027">
    <w:name w:val="ListLabel 10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28">
    <w:name w:val="ListLabel 10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029">
    <w:name w:val="ListLabel 10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0">
    <w:name w:val="ListLabel 10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1">
    <w:name w:val="ListLabel 10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032">
    <w:name w:val="ListLabel 10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3">
    <w:name w:val="ListLabel 1033"/>
    <w:qFormat/>
    <w:rsid w:val="00372D5E"/>
    <w:rPr>
      <w:rFonts w:cs="OpenSymbol;Arial Unicode MS"/>
      <w:sz w:val="22"/>
    </w:rPr>
  </w:style>
  <w:style w:type="character" w:customStyle="1" w:styleId="ListLabel1034">
    <w:name w:val="ListLabel 10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5">
    <w:name w:val="ListLabel 1035"/>
    <w:qFormat/>
    <w:rsid w:val="00372D5E"/>
    <w:rPr>
      <w:rFonts w:cs="OpenSymbol;Arial Unicode MS"/>
      <w:sz w:val="22"/>
    </w:rPr>
  </w:style>
  <w:style w:type="character" w:customStyle="1" w:styleId="ListLabel1036">
    <w:name w:val="ListLabel 1036"/>
    <w:qFormat/>
    <w:rsid w:val="00372D5E"/>
    <w:rPr>
      <w:rFonts w:cs="OpenSymbol;Arial Unicode MS"/>
    </w:rPr>
  </w:style>
  <w:style w:type="character" w:customStyle="1" w:styleId="ListLabel1037">
    <w:name w:val="ListLabel 1037"/>
    <w:qFormat/>
    <w:rsid w:val="00372D5E"/>
    <w:rPr>
      <w:rFonts w:cs="OpenSymbol;Arial Unicode MS"/>
    </w:rPr>
  </w:style>
  <w:style w:type="character" w:customStyle="1" w:styleId="ListLabel1038">
    <w:name w:val="ListLabel 1038"/>
    <w:qFormat/>
    <w:rsid w:val="00372D5E"/>
    <w:rPr>
      <w:rFonts w:cs="OpenSymbol;Arial Unicode MS"/>
    </w:rPr>
  </w:style>
  <w:style w:type="character" w:customStyle="1" w:styleId="ListLabel1039">
    <w:name w:val="ListLabel 1039"/>
    <w:qFormat/>
    <w:rsid w:val="00372D5E"/>
    <w:rPr>
      <w:rFonts w:cs="OpenSymbol;Arial Unicode MS"/>
    </w:rPr>
  </w:style>
  <w:style w:type="character" w:customStyle="1" w:styleId="ListLabel1040">
    <w:name w:val="ListLabel 1040"/>
    <w:qFormat/>
    <w:rsid w:val="00372D5E"/>
    <w:rPr>
      <w:rFonts w:cs="OpenSymbol;Arial Unicode MS"/>
    </w:rPr>
  </w:style>
  <w:style w:type="character" w:customStyle="1" w:styleId="ListLabel1041">
    <w:name w:val="ListLabel 1041"/>
    <w:qFormat/>
    <w:rsid w:val="00372D5E"/>
    <w:rPr>
      <w:rFonts w:cs="OpenSymbol;Arial Unicode MS"/>
    </w:rPr>
  </w:style>
  <w:style w:type="character" w:customStyle="1" w:styleId="ListLabel1042">
    <w:name w:val="ListLabel 1042"/>
    <w:qFormat/>
    <w:rsid w:val="00372D5E"/>
    <w:rPr>
      <w:rFonts w:cs="OpenSymbol;Arial Unicode MS"/>
    </w:rPr>
  </w:style>
  <w:style w:type="character" w:customStyle="1" w:styleId="ListLabel1043">
    <w:name w:val="ListLabel 1043"/>
    <w:qFormat/>
    <w:rsid w:val="00372D5E"/>
    <w:rPr>
      <w:rFonts w:cs="OpenSymbol;Arial Unicode MS"/>
    </w:rPr>
  </w:style>
  <w:style w:type="character" w:customStyle="1" w:styleId="ListLabel1044">
    <w:name w:val="ListLabel 10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5">
    <w:name w:val="ListLabel 10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6">
    <w:name w:val="ListLabel 10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7">
    <w:name w:val="ListLabel 10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8">
    <w:name w:val="ListLabel 1048"/>
    <w:qFormat/>
    <w:rsid w:val="00372D5E"/>
    <w:rPr>
      <w:rFonts w:cs="OpenSymbol;Arial Unicode MS"/>
    </w:rPr>
  </w:style>
  <w:style w:type="character" w:customStyle="1" w:styleId="ListLabel1049">
    <w:name w:val="ListLabel 1049"/>
    <w:qFormat/>
    <w:rsid w:val="00372D5E"/>
    <w:rPr>
      <w:sz w:val="22"/>
      <w:szCs w:val="22"/>
    </w:rPr>
  </w:style>
  <w:style w:type="character" w:customStyle="1" w:styleId="ListLabel1050">
    <w:name w:val="ListLabel 1050"/>
    <w:qFormat/>
    <w:rsid w:val="00372D5E"/>
    <w:rPr>
      <w:rFonts w:ascii="Symbol" w:hAnsi="Symbol" w:cs="OpenSymbol;Arial Unicode MS"/>
      <w:sz w:val="22"/>
    </w:rPr>
  </w:style>
  <w:style w:type="character" w:customStyle="1" w:styleId="ListLabel1051">
    <w:name w:val="ListLabel 1051"/>
    <w:qFormat/>
    <w:rsid w:val="00372D5E"/>
    <w:rPr>
      <w:rFonts w:cs="Symbol"/>
      <w:sz w:val="22"/>
      <w:szCs w:val="22"/>
    </w:rPr>
  </w:style>
  <w:style w:type="character" w:customStyle="1" w:styleId="ListLabel1052">
    <w:name w:val="ListLabel 1052"/>
    <w:qFormat/>
    <w:rsid w:val="00372D5E"/>
    <w:rPr>
      <w:rFonts w:cs="OpenSymbol;Arial Unicode MS"/>
    </w:rPr>
  </w:style>
  <w:style w:type="character" w:customStyle="1" w:styleId="ListLabel1053">
    <w:name w:val="ListLabel 1053"/>
    <w:qFormat/>
    <w:rsid w:val="00372D5E"/>
    <w:rPr>
      <w:rFonts w:cs="OpenSymbol;Arial Unicode MS"/>
    </w:rPr>
  </w:style>
  <w:style w:type="character" w:customStyle="1" w:styleId="ListLabel1054">
    <w:name w:val="ListLabel 1054"/>
    <w:qFormat/>
    <w:rsid w:val="00372D5E"/>
    <w:rPr>
      <w:rFonts w:cs="OpenSymbol;Arial Unicode MS"/>
    </w:rPr>
  </w:style>
  <w:style w:type="character" w:customStyle="1" w:styleId="ListLabel1055">
    <w:name w:val="ListLabel 1055"/>
    <w:qFormat/>
    <w:rsid w:val="00372D5E"/>
    <w:rPr>
      <w:rFonts w:cs="OpenSymbol;Arial Unicode MS"/>
    </w:rPr>
  </w:style>
  <w:style w:type="character" w:customStyle="1" w:styleId="ListLabel1056">
    <w:name w:val="ListLabel 1056"/>
    <w:qFormat/>
    <w:rsid w:val="00372D5E"/>
    <w:rPr>
      <w:rFonts w:cs="OpenSymbol;Arial Unicode MS"/>
    </w:rPr>
  </w:style>
  <w:style w:type="character" w:customStyle="1" w:styleId="ListLabel1057">
    <w:name w:val="ListLabel 1057"/>
    <w:qFormat/>
    <w:rsid w:val="00372D5E"/>
    <w:rPr>
      <w:rFonts w:cs="OpenSymbol;Arial Unicode MS"/>
    </w:rPr>
  </w:style>
  <w:style w:type="character" w:customStyle="1" w:styleId="ListLabel1058">
    <w:name w:val="ListLabel 1058"/>
    <w:qFormat/>
    <w:rsid w:val="00372D5E"/>
    <w:rPr>
      <w:rFonts w:cs="OpenSymbol;Arial Unicode MS"/>
    </w:rPr>
  </w:style>
  <w:style w:type="character" w:customStyle="1" w:styleId="ListLabel1059">
    <w:name w:val="ListLabel 1059"/>
    <w:qFormat/>
    <w:rsid w:val="00372D5E"/>
    <w:rPr>
      <w:rFonts w:cs="OpenSymbol;Arial Unicode MS"/>
    </w:rPr>
  </w:style>
  <w:style w:type="character" w:customStyle="1" w:styleId="ListLabel1060">
    <w:name w:val="ListLabel 1060"/>
    <w:qFormat/>
    <w:rsid w:val="00372D5E"/>
    <w:rPr>
      <w:rFonts w:cs="OpenSymbol;Arial Unicode MS"/>
    </w:rPr>
  </w:style>
  <w:style w:type="character" w:customStyle="1" w:styleId="ListLabel1061">
    <w:name w:val="ListLabel 1061"/>
    <w:qFormat/>
    <w:rsid w:val="00372D5E"/>
    <w:rPr>
      <w:rFonts w:cs="OpenSymbol;Arial Unicode MS"/>
    </w:rPr>
  </w:style>
  <w:style w:type="character" w:customStyle="1" w:styleId="ListLabel1062">
    <w:name w:val="ListLabel 1062"/>
    <w:qFormat/>
    <w:rsid w:val="00372D5E"/>
    <w:rPr>
      <w:rFonts w:cs="OpenSymbol;Arial Unicode MS"/>
    </w:rPr>
  </w:style>
  <w:style w:type="character" w:customStyle="1" w:styleId="ListLabel1063">
    <w:name w:val="ListLabel 1063"/>
    <w:qFormat/>
    <w:rsid w:val="00372D5E"/>
    <w:rPr>
      <w:rFonts w:cs="OpenSymbol;Arial Unicode MS"/>
    </w:rPr>
  </w:style>
  <w:style w:type="character" w:customStyle="1" w:styleId="ListLabel1064">
    <w:name w:val="ListLabel 1064"/>
    <w:qFormat/>
    <w:rsid w:val="00372D5E"/>
    <w:rPr>
      <w:rFonts w:cs="OpenSymbol;Arial Unicode MS"/>
      <w:sz w:val="22"/>
    </w:rPr>
  </w:style>
  <w:style w:type="character" w:customStyle="1" w:styleId="ListLabel1065">
    <w:name w:val="ListLabel 1065"/>
    <w:qFormat/>
    <w:rsid w:val="00372D5E"/>
    <w:rPr>
      <w:rFonts w:cs="OpenSymbol;Arial Unicode MS"/>
      <w:sz w:val="22"/>
    </w:rPr>
  </w:style>
  <w:style w:type="character" w:customStyle="1" w:styleId="ListLabel1066">
    <w:name w:val="ListLabel 1066"/>
    <w:qFormat/>
    <w:rsid w:val="00372D5E"/>
    <w:rPr>
      <w:rFonts w:cs="OpenSymbol;Arial Unicode MS"/>
    </w:rPr>
  </w:style>
  <w:style w:type="character" w:customStyle="1" w:styleId="ListLabel1067">
    <w:name w:val="ListLabel 1067"/>
    <w:qFormat/>
    <w:rsid w:val="00372D5E"/>
    <w:rPr>
      <w:rFonts w:cs="OpenSymbol;Arial Unicode MS"/>
      <w:sz w:val="22"/>
    </w:rPr>
  </w:style>
  <w:style w:type="character" w:customStyle="1" w:styleId="ListLabel1068">
    <w:name w:val="ListLabel 1068"/>
    <w:qFormat/>
    <w:rsid w:val="00372D5E"/>
    <w:rPr>
      <w:rFonts w:cs="Mangal;Courier New"/>
      <w:sz w:val="22"/>
    </w:rPr>
  </w:style>
  <w:style w:type="character" w:customStyle="1" w:styleId="ListLabel1069">
    <w:name w:val="ListLabel 1069"/>
    <w:qFormat/>
    <w:rsid w:val="00372D5E"/>
    <w:rPr>
      <w:rFonts w:cs="OpenSymbol;Arial Unicode MS"/>
      <w:sz w:val="22"/>
    </w:rPr>
  </w:style>
  <w:style w:type="character" w:customStyle="1" w:styleId="ListLabel1070">
    <w:name w:val="ListLabel 1070"/>
    <w:qFormat/>
    <w:rsid w:val="00372D5E"/>
    <w:rPr>
      <w:rFonts w:cs="OpenSymbol;Arial Unicode MS"/>
      <w:sz w:val="22"/>
    </w:rPr>
  </w:style>
  <w:style w:type="character" w:customStyle="1" w:styleId="ListLabel1071">
    <w:name w:val="ListLabel 1071"/>
    <w:qFormat/>
    <w:rsid w:val="00372D5E"/>
    <w:rPr>
      <w:rFonts w:cs="OpenSymbol;Arial Unicode MS"/>
    </w:rPr>
  </w:style>
  <w:style w:type="character" w:customStyle="1" w:styleId="ListLabel1072">
    <w:name w:val="ListLabel 1072"/>
    <w:qFormat/>
    <w:rsid w:val="00372D5E"/>
    <w:rPr>
      <w:rFonts w:cs="OpenSymbol;Arial Unicode MS"/>
    </w:rPr>
  </w:style>
  <w:style w:type="character" w:customStyle="1" w:styleId="ListLabel1073">
    <w:name w:val="ListLabel 1073"/>
    <w:qFormat/>
    <w:rsid w:val="00372D5E"/>
    <w:rPr>
      <w:rFonts w:cs="OpenSymbol;Arial Unicode MS"/>
    </w:rPr>
  </w:style>
  <w:style w:type="character" w:customStyle="1" w:styleId="ListLabel1074">
    <w:name w:val="ListLabel 1074"/>
    <w:qFormat/>
    <w:rsid w:val="00372D5E"/>
    <w:rPr>
      <w:rFonts w:cs="OpenSymbol;Arial Unicode MS"/>
    </w:rPr>
  </w:style>
  <w:style w:type="character" w:customStyle="1" w:styleId="ListLabel1075">
    <w:name w:val="ListLabel 1075"/>
    <w:qFormat/>
    <w:rsid w:val="00372D5E"/>
    <w:rPr>
      <w:rFonts w:cs="OpenSymbol;Arial Unicode MS"/>
    </w:rPr>
  </w:style>
  <w:style w:type="character" w:customStyle="1" w:styleId="ListLabel1076">
    <w:name w:val="ListLabel 1076"/>
    <w:qFormat/>
    <w:rsid w:val="00372D5E"/>
    <w:rPr>
      <w:rFonts w:cs="OpenSymbol;Arial Unicode MS"/>
    </w:rPr>
  </w:style>
  <w:style w:type="character" w:customStyle="1" w:styleId="ListLabel1077">
    <w:name w:val="ListLabel 1077"/>
    <w:qFormat/>
    <w:rsid w:val="00372D5E"/>
    <w:rPr>
      <w:rFonts w:cs="OpenSymbol;Arial Unicode MS"/>
    </w:rPr>
  </w:style>
  <w:style w:type="character" w:customStyle="1" w:styleId="ListLabel1078">
    <w:name w:val="ListLabel 1078"/>
    <w:qFormat/>
    <w:rsid w:val="00372D5E"/>
    <w:rPr>
      <w:rFonts w:cs="OpenSymbol;Arial Unicode MS"/>
    </w:rPr>
  </w:style>
  <w:style w:type="character" w:customStyle="1" w:styleId="ListLabel1079">
    <w:name w:val="ListLabel 1079"/>
    <w:qFormat/>
    <w:rsid w:val="00372D5E"/>
    <w:rPr>
      <w:rFonts w:eastAsia="OpenSymbol;Arial Unicode MS" w:cs="OpenSymbol;Arial Unicode MS"/>
      <w:sz w:val="22"/>
    </w:rPr>
  </w:style>
  <w:style w:type="character" w:customStyle="1" w:styleId="ListLabel1080">
    <w:name w:val="ListLabel 1080"/>
    <w:qFormat/>
    <w:rsid w:val="00372D5E"/>
    <w:rPr>
      <w:rFonts w:eastAsia="OpenSymbol;Arial Unicode MS" w:cs="OpenSymbol;Arial Unicode MS"/>
    </w:rPr>
  </w:style>
  <w:style w:type="character" w:customStyle="1" w:styleId="ListLabel1081">
    <w:name w:val="ListLabel 1081"/>
    <w:qFormat/>
    <w:rsid w:val="00372D5E"/>
    <w:rPr>
      <w:rFonts w:eastAsia="OpenSymbol;Arial Unicode MS" w:cs="OpenSymbol;Arial Unicode MS"/>
    </w:rPr>
  </w:style>
  <w:style w:type="character" w:customStyle="1" w:styleId="ListLabel1082">
    <w:name w:val="ListLabel 1082"/>
    <w:qFormat/>
    <w:rsid w:val="00372D5E"/>
    <w:rPr>
      <w:rFonts w:eastAsia="OpenSymbol;Arial Unicode MS" w:cs="OpenSymbol;Arial Unicode MS"/>
    </w:rPr>
  </w:style>
  <w:style w:type="character" w:customStyle="1" w:styleId="ListLabel1083">
    <w:name w:val="ListLabel 1083"/>
    <w:qFormat/>
    <w:rsid w:val="00372D5E"/>
    <w:rPr>
      <w:rFonts w:eastAsia="OpenSymbol;Arial Unicode MS" w:cs="OpenSymbol;Arial Unicode MS"/>
    </w:rPr>
  </w:style>
  <w:style w:type="character" w:customStyle="1" w:styleId="ListLabel1084">
    <w:name w:val="ListLabel 1084"/>
    <w:qFormat/>
    <w:rsid w:val="00372D5E"/>
    <w:rPr>
      <w:rFonts w:eastAsia="OpenSymbol;Arial Unicode MS" w:cs="OpenSymbol;Arial Unicode MS"/>
    </w:rPr>
  </w:style>
  <w:style w:type="character" w:customStyle="1" w:styleId="ListLabel1085">
    <w:name w:val="ListLabel 1085"/>
    <w:qFormat/>
    <w:rsid w:val="00372D5E"/>
    <w:rPr>
      <w:rFonts w:eastAsia="OpenSymbol;Arial Unicode MS" w:cs="OpenSymbol;Arial Unicode MS"/>
    </w:rPr>
  </w:style>
  <w:style w:type="character" w:customStyle="1" w:styleId="ListLabel1086">
    <w:name w:val="ListLabel 1086"/>
    <w:qFormat/>
    <w:rsid w:val="00372D5E"/>
    <w:rPr>
      <w:rFonts w:eastAsia="OpenSymbol;Arial Unicode MS" w:cs="OpenSymbol;Arial Unicode MS"/>
    </w:rPr>
  </w:style>
  <w:style w:type="character" w:customStyle="1" w:styleId="ListLabel1087">
    <w:name w:val="ListLabel 1087"/>
    <w:qFormat/>
    <w:rsid w:val="00372D5E"/>
    <w:rPr>
      <w:rFonts w:eastAsia="OpenSymbol;Arial Unicode MS" w:cs="OpenSymbol;Arial Unicode MS"/>
    </w:rPr>
  </w:style>
  <w:style w:type="character" w:customStyle="1" w:styleId="ListLabel1088">
    <w:name w:val="ListLabel 1088"/>
    <w:qFormat/>
    <w:rsid w:val="00372D5E"/>
    <w:rPr>
      <w:rFonts w:cs="OpenSymbol;Arial Unicode MS"/>
      <w:sz w:val="22"/>
    </w:rPr>
  </w:style>
  <w:style w:type="character" w:customStyle="1" w:styleId="ListLabel1089">
    <w:name w:val="ListLabel 1089"/>
    <w:qFormat/>
    <w:rsid w:val="00372D5E"/>
    <w:rPr>
      <w:rFonts w:cs="OpenSymbol;Arial Unicode MS"/>
    </w:rPr>
  </w:style>
  <w:style w:type="character" w:customStyle="1" w:styleId="ListLabel1090">
    <w:name w:val="ListLabel 1090"/>
    <w:qFormat/>
    <w:rsid w:val="00372D5E"/>
    <w:rPr>
      <w:rFonts w:cs="OpenSymbol;Arial Unicode MS"/>
    </w:rPr>
  </w:style>
  <w:style w:type="character" w:customStyle="1" w:styleId="ListLabel1091">
    <w:name w:val="ListLabel 1091"/>
    <w:qFormat/>
    <w:rsid w:val="00372D5E"/>
    <w:rPr>
      <w:rFonts w:cs="OpenSymbol;Arial Unicode MS"/>
    </w:rPr>
  </w:style>
  <w:style w:type="character" w:customStyle="1" w:styleId="ListLabel1092">
    <w:name w:val="ListLabel 1092"/>
    <w:qFormat/>
    <w:rsid w:val="00372D5E"/>
    <w:rPr>
      <w:rFonts w:cs="OpenSymbol;Arial Unicode MS"/>
    </w:rPr>
  </w:style>
  <w:style w:type="character" w:customStyle="1" w:styleId="ListLabel1093">
    <w:name w:val="ListLabel 1093"/>
    <w:qFormat/>
    <w:rsid w:val="00372D5E"/>
    <w:rPr>
      <w:rFonts w:cs="OpenSymbol;Arial Unicode MS"/>
    </w:rPr>
  </w:style>
  <w:style w:type="character" w:customStyle="1" w:styleId="ListLabel1094">
    <w:name w:val="ListLabel 1094"/>
    <w:qFormat/>
    <w:rsid w:val="00372D5E"/>
    <w:rPr>
      <w:rFonts w:cs="OpenSymbol;Arial Unicode MS"/>
    </w:rPr>
  </w:style>
  <w:style w:type="character" w:customStyle="1" w:styleId="ListLabel1095">
    <w:name w:val="ListLabel 1095"/>
    <w:qFormat/>
    <w:rsid w:val="00372D5E"/>
    <w:rPr>
      <w:rFonts w:cs="OpenSymbol;Arial Unicode MS"/>
    </w:rPr>
  </w:style>
  <w:style w:type="character" w:customStyle="1" w:styleId="ListLabel1096">
    <w:name w:val="ListLabel 1096"/>
    <w:qFormat/>
    <w:rsid w:val="00372D5E"/>
    <w:rPr>
      <w:rFonts w:cs="OpenSymbol;Arial Unicode MS"/>
    </w:rPr>
  </w:style>
  <w:style w:type="character" w:customStyle="1" w:styleId="ListLabel1097">
    <w:name w:val="ListLabel 1097"/>
    <w:qFormat/>
    <w:rsid w:val="00372D5E"/>
    <w:rPr>
      <w:rFonts w:cs="OpenSymbol;Arial Unicode MS"/>
      <w:sz w:val="22"/>
    </w:rPr>
  </w:style>
  <w:style w:type="character" w:customStyle="1" w:styleId="ListLabel1098">
    <w:name w:val="ListLabel 1098"/>
    <w:qFormat/>
    <w:rsid w:val="00372D5E"/>
    <w:rPr>
      <w:rFonts w:cs="OpenSymbol;Arial Unicode MS"/>
    </w:rPr>
  </w:style>
  <w:style w:type="character" w:customStyle="1" w:styleId="ListLabel1099">
    <w:name w:val="ListLabel 1099"/>
    <w:qFormat/>
    <w:rsid w:val="00372D5E"/>
    <w:rPr>
      <w:rFonts w:cs="OpenSymbol;Arial Unicode MS"/>
    </w:rPr>
  </w:style>
  <w:style w:type="character" w:customStyle="1" w:styleId="ListLabel1100">
    <w:name w:val="ListLabel 1100"/>
    <w:qFormat/>
    <w:rsid w:val="00372D5E"/>
    <w:rPr>
      <w:rFonts w:cs="OpenSymbol;Arial Unicode MS"/>
    </w:rPr>
  </w:style>
  <w:style w:type="character" w:customStyle="1" w:styleId="ListLabel1101">
    <w:name w:val="ListLabel 1101"/>
    <w:qFormat/>
    <w:rsid w:val="00372D5E"/>
    <w:rPr>
      <w:rFonts w:cs="OpenSymbol;Arial Unicode MS"/>
    </w:rPr>
  </w:style>
  <w:style w:type="character" w:customStyle="1" w:styleId="ListLabel1102">
    <w:name w:val="ListLabel 1102"/>
    <w:qFormat/>
    <w:rsid w:val="00372D5E"/>
    <w:rPr>
      <w:rFonts w:cs="OpenSymbol;Arial Unicode MS"/>
    </w:rPr>
  </w:style>
  <w:style w:type="character" w:customStyle="1" w:styleId="ListLabel1103">
    <w:name w:val="ListLabel 1103"/>
    <w:qFormat/>
    <w:rsid w:val="00372D5E"/>
    <w:rPr>
      <w:rFonts w:cs="OpenSymbol;Arial Unicode MS"/>
    </w:rPr>
  </w:style>
  <w:style w:type="character" w:customStyle="1" w:styleId="ListLabel1104">
    <w:name w:val="ListLabel 1104"/>
    <w:qFormat/>
    <w:rsid w:val="00372D5E"/>
    <w:rPr>
      <w:rFonts w:cs="OpenSymbol;Arial Unicode MS"/>
    </w:rPr>
  </w:style>
  <w:style w:type="character" w:customStyle="1" w:styleId="ListLabel1105">
    <w:name w:val="ListLabel 1105"/>
    <w:qFormat/>
    <w:rsid w:val="00372D5E"/>
    <w:rPr>
      <w:rFonts w:cs="OpenSymbol;Arial Unicode MS"/>
    </w:rPr>
  </w:style>
  <w:style w:type="character" w:customStyle="1" w:styleId="ListLabel1106">
    <w:name w:val="ListLabel 1106"/>
    <w:qFormat/>
    <w:rsid w:val="00372D5E"/>
    <w:rPr>
      <w:rFonts w:cs="OpenSymbol;Arial Unicode MS"/>
      <w:sz w:val="22"/>
      <w:szCs w:val="22"/>
    </w:rPr>
  </w:style>
  <w:style w:type="character" w:customStyle="1" w:styleId="ListLabel1107">
    <w:name w:val="ListLabel 1107"/>
    <w:qFormat/>
    <w:rsid w:val="00372D5E"/>
    <w:rPr>
      <w:rFonts w:cs="OpenSymbol;Arial Unicode MS"/>
      <w:sz w:val="22"/>
      <w:szCs w:val="22"/>
    </w:rPr>
  </w:style>
  <w:style w:type="character" w:customStyle="1" w:styleId="ListLabel1108">
    <w:name w:val="ListLabel 1108"/>
    <w:qFormat/>
    <w:rsid w:val="00372D5E"/>
    <w:rPr>
      <w:rFonts w:cs="OpenSymbol;Arial Unicode MS"/>
      <w:sz w:val="22"/>
      <w:szCs w:val="22"/>
    </w:rPr>
  </w:style>
  <w:style w:type="character" w:customStyle="1" w:styleId="ListLabel1109">
    <w:name w:val="ListLabel 1109"/>
    <w:qFormat/>
    <w:rsid w:val="00372D5E"/>
    <w:rPr>
      <w:rFonts w:cs="OpenSymbol;Arial Unicode MS"/>
      <w:sz w:val="22"/>
      <w:szCs w:val="22"/>
    </w:rPr>
  </w:style>
  <w:style w:type="character" w:customStyle="1" w:styleId="ListLabel1110">
    <w:name w:val="ListLabel 1110"/>
    <w:qFormat/>
    <w:rsid w:val="00372D5E"/>
    <w:rPr>
      <w:rFonts w:cs="OpenSymbol;Arial Unicode MS"/>
      <w:sz w:val="22"/>
      <w:szCs w:val="22"/>
    </w:rPr>
  </w:style>
  <w:style w:type="character" w:customStyle="1" w:styleId="ListLabel1111">
    <w:name w:val="ListLabel 1111"/>
    <w:qFormat/>
    <w:rsid w:val="00372D5E"/>
    <w:rPr>
      <w:rFonts w:cs="OpenSymbol;Arial Unicode MS"/>
      <w:sz w:val="22"/>
      <w:szCs w:val="22"/>
    </w:rPr>
  </w:style>
  <w:style w:type="character" w:customStyle="1" w:styleId="ListLabel1112">
    <w:name w:val="ListLabel 1112"/>
    <w:qFormat/>
    <w:rsid w:val="00372D5E"/>
    <w:rPr>
      <w:rFonts w:cs="OpenSymbol;Arial Unicode MS"/>
      <w:sz w:val="22"/>
      <w:szCs w:val="22"/>
    </w:rPr>
  </w:style>
  <w:style w:type="character" w:customStyle="1" w:styleId="ListLabel1113">
    <w:name w:val="ListLabel 1113"/>
    <w:qFormat/>
    <w:rsid w:val="00372D5E"/>
    <w:rPr>
      <w:rFonts w:cs="OpenSymbol;Arial Unicode MS"/>
      <w:sz w:val="22"/>
      <w:szCs w:val="22"/>
    </w:rPr>
  </w:style>
  <w:style w:type="character" w:customStyle="1" w:styleId="ListLabel1114">
    <w:name w:val="ListLabel 1114"/>
    <w:qFormat/>
    <w:rsid w:val="00372D5E"/>
    <w:rPr>
      <w:rFonts w:cs="OpenSymbol;Arial Unicode MS"/>
      <w:sz w:val="22"/>
      <w:szCs w:val="22"/>
    </w:rPr>
  </w:style>
  <w:style w:type="character" w:customStyle="1" w:styleId="ListLabel1115">
    <w:name w:val="ListLabel 1115"/>
    <w:qFormat/>
    <w:rsid w:val="00372D5E"/>
    <w:rPr>
      <w:rFonts w:cs="OpenSymbol;Arial Unicode MS"/>
      <w:sz w:val="22"/>
      <w:szCs w:val="22"/>
    </w:rPr>
  </w:style>
  <w:style w:type="character" w:customStyle="1" w:styleId="ListLabel1116">
    <w:name w:val="ListLabel 1116"/>
    <w:qFormat/>
    <w:rsid w:val="00372D5E"/>
    <w:rPr>
      <w:rFonts w:cs="OpenSymbol;Arial Unicode MS"/>
      <w:sz w:val="22"/>
      <w:szCs w:val="22"/>
    </w:rPr>
  </w:style>
  <w:style w:type="character" w:customStyle="1" w:styleId="ListLabel1117">
    <w:name w:val="ListLabel 1117"/>
    <w:qFormat/>
    <w:rsid w:val="00372D5E"/>
    <w:rPr>
      <w:rFonts w:cs="OpenSymbol;Arial Unicode MS"/>
      <w:sz w:val="22"/>
      <w:szCs w:val="22"/>
    </w:rPr>
  </w:style>
  <w:style w:type="character" w:customStyle="1" w:styleId="ListLabel1118">
    <w:name w:val="ListLabel 1118"/>
    <w:qFormat/>
    <w:rsid w:val="00372D5E"/>
    <w:rPr>
      <w:rFonts w:cs="OpenSymbol;Arial Unicode MS"/>
      <w:sz w:val="22"/>
      <w:szCs w:val="22"/>
    </w:rPr>
  </w:style>
  <w:style w:type="character" w:customStyle="1" w:styleId="ListLabel1119">
    <w:name w:val="ListLabel 1119"/>
    <w:qFormat/>
    <w:rsid w:val="00372D5E"/>
    <w:rPr>
      <w:rFonts w:cs="OpenSymbol;Arial Unicode MS"/>
      <w:sz w:val="22"/>
      <w:szCs w:val="22"/>
    </w:rPr>
  </w:style>
  <w:style w:type="character" w:customStyle="1" w:styleId="ListLabel1120">
    <w:name w:val="ListLabel 1120"/>
    <w:qFormat/>
    <w:rsid w:val="00372D5E"/>
    <w:rPr>
      <w:rFonts w:cs="OpenSymbol;Arial Unicode MS"/>
      <w:sz w:val="22"/>
      <w:szCs w:val="22"/>
    </w:rPr>
  </w:style>
  <w:style w:type="character" w:customStyle="1" w:styleId="ListLabel1121">
    <w:name w:val="ListLabel 1121"/>
    <w:qFormat/>
    <w:rsid w:val="00372D5E"/>
    <w:rPr>
      <w:rFonts w:cs="OpenSymbol;Arial Unicode MS"/>
      <w:sz w:val="22"/>
      <w:szCs w:val="22"/>
    </w:rPr>
  </w:style>
  <w:style w:type="character" w:customStyle="1" w:styleId="ListLabel1122">
    <w:name w:val="ListLabel 1122"/>
    <w:qFormat/>
    <w:rsid w:val="00372D5E"/>
    <w:rPr>
      <w:rFonts w:cs="OpenSymbol;Arial Unicode MS"/>
      <w:sz w:val="22"/>
      <w:szCs w:val="22"/>
    </w:rPr>
  </w:style>
  <w:style w:type="character" w:customStyle="1" w:styleId="ListLabel1123">
    <w:name w:val="ListLabel 1123"/>
    <w:qFormat/>
    <w:rsid w:val="00372D5E"/>
    <w:rPr>
      <w:rFonts w:cs="OpenSymbol;Arial Unicode MS"/>
      <w:sz w:val="22"/>
      <w:szCs w:val="22"/>
    </w:rPr>
  </w:style>
  <w:style w:type="character" w:customStyle="1" w:styleId="ListLabel1124">
    <w:name w:val="ListLabel 1124"/>
    <w:qFormat/>
    <w:rsid w:val="00372D5E"/>
    <w:rPr>
      <w:rFonts w:cs="OpenSymbol;Arial Unicode MS"/>
      <w:sz w:val="22"/>
    </w:rPr>
  </w:style>
  <w:style w:type="character" w:customStyle="1" w:styleId="ListLabel1125">
    <w:name w:val="ListLabel 1125"/>
    <w:qFormat/>
    <w:rsid w:val="00372D5E"/>
    <w:rPr>
      <w:rFonts w:cs="OpenSymbol;Arial Unicode MS"/>
    </w:rPr>
  </w:style>
  <w:style w:type="character" w:customStyle="1" w:styleId="ListLabel1126">
    <w:name w:val="ListLabel 1126"/>
    <w:qFormat/>
    <w:rsid w:val="00372D5E"/>
    <w:rPr>
      <w:rFonts w:cs="OpenSymbol;Arial Unicode MS"/>
    </w:rPr>
  </w:style>
  <w:style w:type="character" w:customStyle="1" w:styleId="ListLabel1127">
    <w:name w:val="ListLabel 1127"/>
    <w:qFormat/>
    <w:rsid w:val="00372D5E"/>
    <w:rPr>
      <w:rFonts w:cs="OpenSymbol;Arial Unicode MS"/>
    </w:rPr>
  </w:style>
  <w:style w:type="character" w:customStyle="1" w:styleId="ListLabel1128">
    <w:name w:val="ListLabel 1128"/>
    <w:qFormat/>
    <w:rsid w:val="00372D5E"/>
    <w:rPr>
      <w:rFonts w:cs="OpenSymbol;Arial Unicode MS"/>
    </w:rPr>
  </w:style>
  <w:style w:type="character" w:customStyle="1" w:styleId="ListLabel1129">
    <w:name w:val="ListLabel 1129"/>
    <w:qFormat/>
    <w:rsid w:val="00372D5E"/>
    <w:rPr>
      <w:rFonts w:cs="OpenSymbol;Arial Unicode MS"/>
    </w:rPr>
  </w:style>
  <w:style w:type="character" w:customStyle="1" w:styleId="ListLabel1130">
    <w:name w:val="ListLabel 1130"/>
    <w:qFormat/>
    <w:rsid w:val="00372D5E"/>
    <w:rPr>
      <w:rFonts w:cs="OpenSymbol;Arial Unicode MS"/>
    </w:rPr>
  </w:style>
  <w:style w:type="character" w:customStyle="1" w:styleId="ListLabel1131">
    <w:name w:val="ListLabel 1131"/>
    <w:qFormat/>
    <w:rsid w:val="00372D5E"/>
    <w:rPr>
      <w:rFonts w:cs="OpenSymbol;Arial Unicode MS"/>
    </w:rPr>
  </w:style>
  <w:style w:type="character" w:customStyle="1" w:styleId="ListLabel1132">
    <w:name w:val="ListLabel 1132"/>
    <w:qFormat/>
    <w:rsid w:val="00372D5E"/>
    <w:rPr>
      <w:rFonts w:cs="OpenSymbol;Arial Unicode MS"/>
    </w:rPr>
  </w:style>
  <w:style w:type="character" w:customStyle="1" w:styleId="ListLabel1133">
    <w:name w:val="ListLabel 1133"/>
    <w:qFormat/>
    <w:rsid w:val="00372D5E"/>
    <w:rPr>
      <w:rFonts w:cs="OpenSymbol;Arial Unicode MS"/>
      <w:sz w:val="22"/>
      <w:szCs w:val="22"/>
    </w:rPr>
  </w:style>
  <w:style w:type="character" w:customStyle="1" w:styleId="ListLabel1134">
    <w:name w:val="ListLabel 1134"/>
    <w:qFormat/>
    <w:rsid w:val="00372D5E"/>
    <w:rPr>
      <w:rFonts w:cs="OpenSymbol;Arial Unicode MS"/>
      <w:sz w:val="22"/>
      <w:szCs w:val="22"/>
    </w:rPr>
  </w:style>
  <w:style w:type="character" w:customStyle="1" w:styleId="ListLabel1135">
    <w:name w:val="ListLabel 1135"/>
    <w:qFormat/>
    <w:rsid w:val="00372D5E"/>
    <w:rPr>
      <w:rFonts w:cs="OpenSymbol;Arial Unicode MS"/>
      <w:sz w:val="22"/>
      <w:szCs w:val="22"/>
    </w:rPr>
  </w:style>
  <w:style w:type="character" w:customStyle="1" w:styleId="ListLabel1136">
    <w:name w:val="ListLabel 1136"/>
    <w:qFormat/>
    <w:rsid w:val="00372D5E"/>
    <w:rPr>
      <w:rFonts w:cs="OpenSymbol;Arial Unicode MS"/>
      <w:sz w:val="22"/>
      <w:szCs w:val="22"/>
    </w:rPr>
  </w:style>
  <w:style w:type="character" w:customStyle="1" w:styleId="ListLabel1137">
    <w:name w:val="ListLabel 1137"/>
    <w:qFormat/>
    <w:rsid w:val="00372D5E"/>
    <w:rPr>
      <w:rFonts w:cs="OpenSymbol;Arial Unicode MS"/>
      <w:sz w:val="22"/>
      <w:szCs w:val="22"/>
    </w:rPr>
  </w:style>
  <w:style w:type="character" w:customStyle="1" w:styleId="ListLabel1138">
    <w:name w:val="ListLabel 1138"/>
    <w:qFormat/>
    <w:rsid w:val="00372D5E"/>
    <w:rPr>
      <w:rFonts w:cs="OpenSymbol;Arial Unicode MS"/>
      <w:sz w:val="22"/>
      <w:szCs w:val="22"/>
    </w:rPr>
  </w:style>
  <w:style w:type="character" w:customStyle="1" w:styleId="ListLabel1139">
    <w:name w:val="ListLabel 1139"/>
    <w:qFormat/>
    <w:rsid w:val="00372D5E"/>
    <w:rPr>
      <w:rFonts w:cs="OpenSymbol;Arial Unicode MS"/>
      <w:sz w:val="22"/>
      <w:szCs w:val="22"/>
    </w:rPr>
  </w:style>
  <w:style w:type="character" w:customStyle="1" w:styleId="ListLabel1140">
    <w:name w:val="ListLabel 1140"/>
    <w:qFormat/>
    <w:rsid w:val="00372D5E"/>
    <w:rPr>
      <w:rFonts w:cs="OpenSymbol;Arial Unicode MS"/>
      <w:sz w:val="22"/>
      <w:szCs w:val="22"/>
    </w:rPr>
  </w:style>
  <w:style w:type="character" w:customStyle="1" w:styleId="ListLabel1141">
    <w:name w:val="ListLabel 1141"/>
    <w:qFormat/>
    <w:rsid w:val="00372D5E"/>
    <w:rPr>
      <w:rFonts w:cs="OpenSymbol;Arial Unicode MS"/>
      <w:sz w:val="22"/>
      <w:szCs w:val="22"/>
    </w:rPr>
  </w:style>
  <w:style w:type="character" w:customStyle="1" w:styleId="ListLabel1142">
    <w:name w:val="ListLabel 1142"/>
    <w:qFormat/>
    <w:rsid w:val="00372D5E"/>
    <w:rPr>
      <w:rFonts w:cs="OpenSymbol;Arial Unicode MS"/>
    </w:rPr>
  </w:style>
  <w:style w:type="character" w:customStyle="1" w:styleId="ListLabel1143">
    <w:name w:val="ListLabel 1143"/>
    <w:qFormat/>
    <w:rsid w:val="00372D5E"/>
    <w:rPr>
      <w:rFonts w:cs="OpenSymbol;Arial Unicode MS"/>
    </w:rPr>
  </w:style>
  <w:style w:type="character" w:customStyle="1" w:styleId="ListLabel1144">
    <w:name w:val="ListLabel 1144"/>
    <w:qFormat/>
    <w:rsid w:val="00372D5E"/>
    <w:rPr>
      <w:rFonts w:cs="OpenSymbol;Arial Unicode MS"/>
    </w:rPr>
  </w:style>
  <w:style w:type="character" w:customStyle="1" w:styleId="ListLabel1145">
    <w:name w:val="ListLabel 1145"/>
    <w:qFormat/>
    <w:rsid w:val="00372D5E"/>
    <w:rPr>
      <w:rFonts w:cs="OpenSymbol;Arial Unicode MS"/>
    </w:rPr>
  </w:style>
  <w:style w:type="character" w:customStyle="1" w:styleId="ListLabel1146">
    <w:name w:val="ListLabel 1146"/>
    <w:qFormat/>
    <w:rsid w:val="00372D5E"/>
    <w:rPr>
      <w:rFonts w:cs="OpenSymbol;Arial Unicode MS"/>
    </w:rPr>
  </w:style>
  <w:style w:type="character" w:customStyle="1" w:styleId="ListLabel1147">
    <w:name w:val="ListLabel 1147"/>
    <w:qFormat/>
    <w:rsid w:val="00372D5E"/>
    <w:rPr>
      <w:rFonts w:cs="OpenSymbol;Arial Unicode MS"/>
    </w:rPr>
  </w:style>
  <w:style w:type="character" w:customStyle="1" w:styleId="ListLabel1148">
    <w:name w:val="ListLabel 1148"/>
    <w:qFormat/>
    <w:rsid w:val="00372D5E"/>
    <w:rPr>
      <w:rFonts w:cs="OpenSymbol;Arial Unicode MS"/>
    </w:rPr>
  </w:style>
  <w:style w:type="character" w:customStyle="1" w:styleId="ListLabel1149">
    <w:name w:val="ListLabel 1149"/>
    <w:qFormat/>
    <w:rsid w:val="00372D5E"/>
    <w:rPr>
      <w:rFonts w:cs="OpenSymbol;Arial Unicode MS"/>
    </w:rPr>
  </w:style>
  <w:style w:type="character" w:customStyle="1" w:styleId="ListLabel1150">
    <w:name w:val="ListLabel 1150"/>
    <w:qFormat/>
    <w:rsid w:val="00372D5E"/>
    <w:rPr>
      <w:rFonts w:cs="OpenSymbol;Arial Unicode MS"/>
    </w:rPr>
  </w:style>
  <w:style w:type="character" w:customStyle="1" w:styleId="ListLabel1151">
    <w:name w:val="ListLabel 1151"/>
    <w:qFormat/>
    <w:rsid w:val="00372D5E"/>
    <w:rPr>
      <w:rFonts w:cs="OpenSymbol;Arial Unicode MS"/>
      <w:sz w:val="22"/>
      <w:szCs w:val="22"/>
    </w:rPr>
  </w:style>
  <w:style w:type="character" w:customStyle="1" w:styleId="ListLabel1152">
    <w:name w:val="ListLabel 1152"/>
    <w:qFormat/>
    <w:rsid w:val="00372D5E"/>
    <w:rPr>
      <w:rFonts w:cs="OpenSymbol;Arial Unicode MS"/>
      <w:sz w:val="22"/>
      <w:szCs w:val="22"/>
    </w:rPr>
  </w:style>
  <w:style w:type="character" w:customStyle="1" w:styleId="ListLabel1153">
    <w:name w:val="ListLabel 1153"/>
    <w:qFormat/>
    <w:rsid w:val="00372D5E"/>
    <w:rPr>
      <w:rFonts w:cs="OpenSymbol;Arial Unicode MS"/>
      <w:sz w:val="22"/>
      <w:szCs w:val="22"/>
    </w:rPr>
  </w:style>
  <w:style w:type="character" w:customStyle="1" w:styleId="ListLabel1154">
    <w:name w:val="ListLabel 1154"/>
    <w:qFormat/>
    <w:rsid w:val="00372D5E"/>
    <w:rPr>
      <w:rFonts w:cs="OpenSymbol;Arial Unicode MS"/>
      <w:sz w:val="22"/>
      <w:szCs w:val="22"/>
    </w:rPr>
  </w:style>
  <w:style w:type="character" w:customStyle="1" w:styleId="ListLabel1155">
    <w:name w:val="ListLabel 1155"/>
    <w:qFormat/>
    <w:rsid w:val="00372D5E"/>
    <w:rPr>
      <w:rFonts w:cs="OpenSymbol;Arial Unicode MS"/>
      <w:sz w:val="22"/>
      <w:szCs w:val="22"/>
    </w:rPr>
  </w:style>
  <w:style w:type="character" w:customStyle="1" w:styleId="ListLabel1156">
    <w:name w:val="ListLabel 1156"/>
    <w:qFormat/>
    <w:rsid w:val="00372D5E"/>
    <w:rPr>
      <w:rFonts w:cs="OpenSymbol;Arial Unicode MS"/>
      <w:sz w:val="22"/>
      <w:szCs w:val="22"/>
    </w:rPr>
  </w:style>
  <w:style w:type="character" w:customStyle="1" w:styleId="ListLabel1157">
    <w:name w:val="ListLabel 1157"/>
    <w:qFormat/>
    <w:rsid w:val="00372D5E"/>
    <w:rPr>
      <w:rFonts w:cs="OpenSymbol;Arial Unicode MS"/>
      <w:sz w:val="22"/>
      <w:szCs w:val="22"/>
    </w:rPr>
  </w:style>
  <w:style w:type="character" w:customStyle="1" w:styleId="ListLabel1158">
    <w:name w:val="ListLabel 1158"/>
    <w:qFormat/>
    <w:rsid w:val="00372D5E"/>
    <w:rPr>
      <w:rFonts w:cs="OpenSymbol;Arial Unicode MS"/>
      <w:sz w:val="22"/>
      <w:szCs w:val="22"/>
    </w:rPr>
  </w:style>
  <w:style w:type="character" w:customStyle="1" w:styleId="ListLabel1159">
    <w:name w:val="ListLabel 1159"/>
    <w:qFormat/>
    <w:rsid w:val="00372D5E"/>
    <w:rPr>
      <w:rFonts w:cs="OpenSymbol;Arial Unicode MS"/>
      <w:sz w:val="22"/>
      <w:szCs w:val="22"/>
    </w:rPr>
  </w:style>
  <w:style w:type="character" w:customStyle="1" w:styleId="ListLabel1160">
    <w:name w:val="ListLabel 1160"/>
    <w:qFormat/>
    <w:rsid w:val="00372D5E"/>
    <w:rPr>
      <w:rFonts w:cs="OpenSymbol;Arial Unicode MS"/>
    </w:rPr>
  </w:style>
  <w:style w:type="character" w:customStyle="1" w:styleId="ListLabel1161">
    <w:name w:val="ListLabel 1161"/>
    <w:qFormat/>
    <w:rsid w:val="00372D5E"/>
    <w:rPr>
      <w:rFonts w:cs="OpenSymbol;Arial Unicode MS"/>
    </w:rPr>
  </w:style>
  <w:style w:type="character" w:customStyle="1" w:styleId="ListLabel1162">
    <w:name w:val="ListLabel 1162"/>
    <w:qFormat/>
    <w:rsid w:val="00372D5E"/>
    <w:rPr>
      <w:rFonts w:cs="OpenSymbol;Arial Unicode MS"/>
    </w:rPr>
  </w:style>
  <w:style w:type="character" w:customStyle="1" w:styleId="ListLabel1163">
    <w:name w:val="ListLabel 1163"/>
    <w:qFormat/>
    <w:rsid w:val="00372D5E"/>
    <w:rPr>
      <w:rFonts w:cs="OpenSymbol;Arial Unicode MS"/>
    </w:rPr>
  </w:style>
  <w:style w:type="character" w:customStyle="1" w:styleId="ListLabel1164">
    <w:name w:val="ListLabel 1164"/>
    <w:qFormat/>
    <w:rsid w:val="00372D5E"/>
    <w:rPr>
      <w:rFonts w:cs="OpenSymbol;Arial Unicode MS"/>
    </w:rPr>
  </w:style>
  <w:style w:type="character" w:customStyle="1" w:styleId="ListLabel1165">
    <w:name w:val="ListLabel 1165"/>
    <w:qFormat/>
    <w:rsid w:val="00372D5E"/>
    <w:rPr>
      <w:rFonts w:cs="OpenSymbol;Arial Unicode MS"/>
    </w:rPr>
  </w:style>
  <w:style w:type="character" w:customStyle="1" w:styleId="ListLabel1166">
    <w:name w:val="ListLabel 1166"/>
    <w:qFormat/>
    <w:rsid w:val="00372D5E"/>
    <w:rPr>
      <w:rFonts w:cs="OpenSymbol;Arial Unicode MS"/>
    </w:rPr>
  </w:style>
  <w:style w:type="character" w:customStyle="1" w:styleId="ListLabel1167">
    <w:name w:val="ListLabel 1167"/>
    <w:qFormat/>
    <w:rsid w:val="00372D5E"/>
    <w:rPr>
      <w:rFonts w:cs="OpenSymbol;Arial Unicode MS"/>
    </w:rPr>
  </w:style>
  <w:style w:type="character" w:customStyle="1" w:styleId="ListLabel1168">
    <w:name w:val="ListLabel 1168"/>
    <w:qFormat/>
    <w:rsid w:val="00372D5E"/>
    <w:rPr>
      <w:rFonts w:cs="OpenSymbol;Arial Unicode MS"/>
    </w:rPr>
  </w:style>
  <w:style w:type="character" w:customStyle="1" w:styleId="ListLabel1169">
    <w:name w:val="ListLabel 1169"/>
    <w:qFormat/>
    <w:rsid w:val="00372D5E"/>
    <w:rPr>
      <w:rFonts w:cs="OpenSymbol;Arial Unicode MS"/>
      <w:sz w:val="22"/>
    </w:rPr>
  </w:style>
  <w:style w:type="character" w:customStyle="1" w:styleId="ListLabel1170">
    <w:name w:val="ListLabel 1170"/>
    <w:qFormat/>
    <w:rsid w:val="00372D5E"/>
    <w:rPr>
      <w:rFonts w:cs="OpenSymbol;Arial Unicode MS"/>
    </w:rPr>
  </w:style>
  <w:style w:type="character" w:customStyle="1" w:styleId="ListLabel1171">
    <w:name w:val="ListLabel 1171"/>
    <w:qFormat/>
    <w:rsid w:val="00372D5E"/>
    <w:rPr>
      <w:rFonts w:cs="OpenSymbol;Arial Unicode MS"/>
    </w:rPr>
  </w:style>
  <w:style w:type="character" w:customStyle="1" w:styleId="ListLabel1172">
    <w:name w:val="ListLabel 1172"/>
    <w:qFormat/>
    <w:rsid w:val="00372D5E"/>
    <w:rPr>
      <w:rFonts w:cs="OpenSymbol;Arial Unicode MS"/>
    </w:rPr>
  </w:style>
  <w:style w:type="character" w:customStyle="1" w:styleId="ListLabel1173">
    <w:name w:val="ListLabel 1173"/>
    <w:qFormat/>
    <w:rsid w:val="00372D5E"/>
    <w:rPr>
      <w:rFonts w:cs="OpenSymbol;Arial Unicode MS"/>
    </w:rPr>
  </w:style>
  <w:style w:type="character" w:customStyle="1" w:styleId="ListLabel1174">
    <w:name w:val="ListLabel 1174"/>
    <w:qFormat/>
    <w:rsid w:val="00372D5E"/>
    <w:rPr>
      <w:rFonts w:cs="OpenSymbol;Arial Unicode MS"/>
    </w:rPr>
  </w:style>
  <w:style w:type="character" w:customStyle="1" w:styleId="ListLabel1175">
    <w:name w:val="ListLabel 1175"/>
    <w:qFormat/>
    <w:rsid w:val="00372D5E"/>
    <w:rPr>
      <w:rFonts w:cs="OpenSymbol;Arial Unicode MS"/>
    </w:rPr>
  </w:style>
  <w:style w:type="character" w:customStyle="1" w:styleId="ListLabel1176">
    <w:name w:val="ListLabel 1176"/>
    <w:qFormat/>
    <w:rsid w:val="00372D5E"/>
    <w:rPr>
      <w:rFonts w:cs="OpenSymbol;Arial Unicode MS"/>
    </w:rPr>
  </w:style>
  <w:style w:type="character" w:customStyle="1" w:styleId="ListLabel1177">
    <w:name w:val="ListLabel 1177"/>
    <w:qFormat/>
    <w:rsid w:val="00372D5E"/>
    <w:rPr>
      <w:rFonts w:cs="OpenSymbol;Arial Unicode MS"/>
    </w:rPr>
  </w:style>
  <w:style w:type="character" w:customStyle="1" w:styleId="ListLabel1178">
    <w:name w:val="ListLabel 11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179">
    <w:name w:val="ListLabel 1179"/>
    <w:qFormat/>
    <w:rsid w:val="00372D5E"/>
    <w:rPr>
      <w:rFonts w:cs="Symbol"/>
    </w:rPr>
  </w:style>
  <w:style w:type="character" w:customStyle="1" w:styleId="ListLabel1180">
    <w:name w:val="ListLabel 1180"/>
    <w:qFormat/>
    <w:rsid w:val="00372D5E"/>
    <w:rPr>
      <w:rFonts w:cs="Symbol"/>
    </w:rPr>
  </w:style>
  <w:style w:type="character" w:customStyle="1" w:styleId="ListLabel1181">
    <w:name w:val="ListLabel 1181"/>
    <w:qFormat/>
    <w:rsid w:val="00372D5E"/>
    <w:rPr>
      <w:rFonts w:cs="Symbol"/>
    </w:rPr>
  </w:style>
  <w:style w:type="character" w:customStyle="1" w:styleId="ListLabel1182">
    <w:name w:val="ListLabel 1182"/>
    <w:qFormat/>
    <w:rsid w:val="00372D5E"/>
    <w:rPr>
      <w:rFonts w:cs="Symbol"/>
    </w:rPr>
  </w:style>
  <w:style w:type="character" w:customStyle="1" w:styleId="ListLabel1183">
    <w:name w:val="ListLabel 1183"/>
    <w:qFormat/>
    <w:rsid w:val="00372D5E"/>
    <w:rPr>
      <w:rFonts w:cs="Symbol"/>
    </w:rPr>
  </w:style>
  <w:style w:type="character" w:customStyle="1" w:styleId="ListLabel1184">
    <w:name w:val="ListLabel 1184"/>
    <w:qFormat/>
    <w:rsid w:val="00372D5E"/>
    <w:rPr>
      <w:rFonts w:cs="Symbol"/>
    </w:rPr>
  </w:style>
  <w:style w:type="character" w:customStyle="1" w:styleId="ListLabel1185">
    <w:name w:val="ListLabel 1185"/>
    <w:qFormat/>
    <w:rsid w:val="00372D5E"/>
    <w:rPr>
      <w:rFonts w:cs="Symbol"/>
    </w:rPr>
  </w:style>
  <w:style w:type="character" w:customStyle="1" w:styleId="ListLabel1186">
    <w:name w:val="ListLabel 1186"/>
    <w:qFormat/>
    <w:rsid w:val="00372D5E"/>
    <w:rPr>
      <w:rFonts w:cs="Symbol"/>
    </w:rPr>
  </w:style>
  <w:style w:type="character" w:customStyle="1" w:styleId="ListLabel1187">
    <w:name w:val="ListLabel 11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88">
    <w:name w:val="ListLabel 11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189">
    <w:name w:val="ListLabel 11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0">
    <w:name w:val="ListLabel 11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1">
    <w:name w:val="ListLabel 11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192">
    <w:name w:val="ListLabel 11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3">
    <w:name w:val="ListLabel 1193"/>
    <w:qFormat/>
    <w:rsid w:val="00372D5E"/>
    <w:rPr>
      <w:rFonts w:cs="OpenSymbol;Arial Unicode MS"/>
      <w:sz w:val="22"/>
    </w:rPr>
  </w:style>
  <w:style w:type="character" w:customStyle="1" w:styleId="ListLabel1194">
    <w:name w:val="ListLabel 11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5">
    <w:name w:val="ListLabel 1195"/>
    <w:qFormat/>
    <w:rsid w:val="00372D5E"/>
    <w:rPr>
      <w:rFonts w:cs="OpenSymbol;Arial Unicode MS"/>
      <w:sz w:val="22"/>
    </w:rPr>
  </w:style>
  <w:style w:type="character" w:customStyle="1" w:styleId="ListLabel1196">
    <w:name w:val="ListLabel 1196"/>
    <w:qFormat/>
    <w:rsid w:val="00372D5E"/>
    <w:rPr>
      <w:rFonts w:cs="OpenSymbol;Arial Unicode MS"/>
    </w:rPr>
  </w:style>
  <w:style w:type="character" w:customStyle="1" w:styleId="ListLabel1197">
    <w:name w:val="ListLabel 1197"/>
    <w:qFormat/>
    <w:rsid w:val="00372D5E"/>
    <w:rPr>
      <w:rFonts w:cs="OpenSymbol;Arial Unicode MS"/>
    </w:rPr>
  </w:style>
  <w:style w:type="character" w:customStyle="1" w:styleId="ListLabel1198">
    <w:name w:val="ListLabel 1198"/>
    <w:qFormat/>
    <w:rsid w:val="00372D5E"/>
    <w:rPr>
      <w:rFonts w:cs="OpenSymbol;Arial Unicode MS"/>
    </w:rPr>
  </w:style>
  <w:style w:type="character" w:customStyle="1" w:styleId="ListLabel1199">
    <w:name w:val="ListLabel 1199"/>
    <w:qFormat/>
    <w:rsid w:val="00372D5E"/>
    <w:rPr>
      <w:rFonts w:cs="OpenSymbol;Arial Unicode MS"/>
    </w:rPr>
  </w:style>
  <w:style w:type="character" w:customStyle="1" w:styleId="ListLabel1200">
    <w:name w:val="ListLabel 1200"/>
    <w:qFormat/>
    <w:rsid w:val="00372D5E"/>
    <w:rPr>
      <w:rFonts w:cs="OpenSymbol;Arial Unicode MS"/>
    </w:rPr>
  </w:style>
  <w:style w:type="character" w:customStyle="1" w:styleId="ListLabel1201">
    <w:name w:val="ListLabel 1201"/>
    <w:qFormat/>
    <w:rsid w:val="00372D5E"/>
    <w:rPr>
      <w:rFonts w:cs="OpenSymbol;Arial Unicode MS"/>
    </w:rPr>
  </w:style>
  <w:style w:type="character" w:customStyle="1" w:styleId="ListLabel1202">
    <w:name w:val="ListLabel 1202"/>
    <w:qFormat/>
    <w:rsid w:val="00372D5E"/>
    <w:rPr>
      <w:rFonts w:cs="OpenSymbol;Arial Unicode MS"/>
    </w:rPr>
  </w:style>
  <w:style w:type="character" w:customStyle="1" w:styleId="ListLabel1203">
    <w:name w:val="ListLabel 1203"/>
    <w:qFormat/>
    <w:rsid w:val="00372D5E"/>
    <w:rPr>
      <w:rFonts w:cs="OpenSymbol;Arial Unicode MS"/>
    </w:rPr>
  </w:style>
  <w:style w:type="character" w:customStyle="1" w:styleId="ListLabel1204">
    <w:name w:val="ListLabel 12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5">
    <w:name w:val="ListLabel 12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6">
    <w:name w:val="ListLabel 12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7">
    <w:name w:val="ListLabel 12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8">
    <w:name w:val="ListLabel 1208"/>
    <w:qFormat/>
    <w:rsid w:val="00372D5E"/>
    <w:rPr>
      <w:rFonts w:cs="OpenSymbol;Arial Unicode MS"/>
    </w:rPr>
  </w:style>
  <w:style w:type="character" w:customStyle="1" w:styleId="ListLabel1209">
    <w:name w:val="ListLabel 1209"/>
    <w:qFormat/>
    <w:rsid w:val="00372D5E"/>
    <w:rPr>
      <w:sz w:val="22"/>
      <w:szCs w:val="22"/>
    </w:rPr>
  </w:style>
  <w:style w:type="character" w:customStyle="1" w:styleId="ListLabel1210">
    <w:name w:val="ListLabel 1210"/>
    <w:qFormat/>
    <w:rsid w:val="00372D5E"/>
    <w:rPr>
      <w:rFonts w:ascii="Symbol" w:hAnsi="Symbol" w:cs="OpenSymbol;Arial Unicode MS"/>
      <w:sz w:val="22"/>
    </w:rPr>
  </w:style>
  <w:style w:type="character" w:customStyle="1" w:styleId="ListLabel1211">
    <w:name w:val="ListLabel 1211"/>
    <w:qFormat/>
    <w:rsid w:val="00372D5E"/>
    <w:rPr>
      <w:rFonts w:cs="Symbol"/>
      <w:sz w:val="22"/>
      <w:szCs w:val="22"/>
    </w:rPr>
  </w:style>
  <w:style w:type="character" w:customStyle="1" w:styleId="ListLabel1212">
    <w:name w:val="ListLabel 1212"/>
    <w:qFormat/>
    <w:rsid w:val="00372D5E"/>
    <w:rPr>
      <w:rFonts w:cs="OpenSymbol;Arial Unicode MS"/>
    </w:rPr>
  </w:style>
  <w:style w:type="character" w:customStyle="1" w:styleId="ListLabel1213">
    <w:name w:val="ListLabel 1213"/>
    <w:qFormat/>
    <w:rsid w:val="00372D5E"/>
    <w:rPr>
      <w:rFonts w:cs="OpenSymbol;Arial Unicode MS"/>
    </w:rPr>
  </w:style>
  <w:style w:type="character" w:customStyle="1" w:styleId="ListLabel1214">
    <w:name w:val="ListLabel 1214"/>
    <w:qFormat/>
    <w:rsid w:val="00372D5E"/>
    <w:rPr>
      <w:rFonts w:cs="OpenSymbol;Arial Unicode MS"/>
    </w:rPr>
  </w:style>
  <w:style w:type="character" w:customStyle="1" w:styleId="ListLabel1215">
    <w:name w:val="ListLabel 1215"/>
    <w:qFormat/>
    <w:rsid w:val="00372D5E"/>
    <w:rPr>
      <w:rFonts w:cs="OpenSymbol;Arial Unicode MS"/>
    </w:rPr>
  </w:style>
  <w:style w:type="character" w:customStyle="1" w:styleId="ListLabel1216">
    <w:name w:val="ListLabel 1216"/>
    <w:qFormat/>
    <w:rsid w:val="00372D5E"/>
    <w:rPr>
      <w:rFonts w:cs="OpenSymbol;Arial Unicode MS"/>
    </w:rPr>
  </w:style>
  <w:style w:type="character" w:customStyle="1" w:styleId="ListLabel1217">
    <w:name w:val="ListLabel 1217"/>
    <w:qFormat/>
    <w:rsid w:val="00372D5E"/>
    <w:rPr>
      <w:rFonts w:cs="OpenSymbol;Arial Unicode MS"/>
    </w:rPr>
  </w:style>
  <w:style w:type="character" w:customStyle="1" w:styleId="ListLabel1218">
    <w:name w:val="ListLabel 1218"/>
    <w:qFormat/>
    <w:rsid w:val="00372D5E"/>
    <w:rPr>
      <w:rFonts w:cs="OpenSymbol;Arial Unicode MS"/>
    </w:rPr>
  </w:style>
  <w:style w:type="character" w:customStyle="1" w:styleId="ListLabel1219">
    <w:name w:val="ListLabel 1219"/>
    <w:qFormat/>
    <w:rsid w:val="00372D5E"/>
    <w:rPr>
      <w:rFonts w:cs="OpenSymbol;Arial Unicode MS"/>
    </w:rPr>
  </w:style>
  <w:style w:type="character" w:customStyle="1" w:styleId="ListLabel1220">
    <w:name w:val="ListLabel 1220"/>
    <w:qFormat/>
    <w:rsid w:val="00372D5E"/>
    <w:rPr>
      <w:rFonts w:cs="OpenSymbol;Arial Unicode MS"/>
    </w:rPr>
  </w:style>
  <w:style w:type="character" w:customStyle="1" w:styleId="ListLabel1221">
    <w:name w:val="ListLabel 1221"/>
    <w:qFormat/>
    <w:rsid w:val="00372D5E"/>
    <w:rPr>
      <w:rFonts w:cs="OpenSymbol;Arial Unicode MS"/>
    </w:rPr>
  </w:style>
  <w:style w:type="character" w:customStyle="1" w:styleId="ListLabel1222">
    <w:name w:val="ListLabel 1222"/>
    <w:qFormat/>
    <w:rsid w:val="00372D5E"/>
    <w:rPr>
      <w:rFonts w:cs="OpenSymbol;Arial Unicode MS"/>
    </w:rPr>
  </w:style>
  <w:style w:type="character" w:customStyle="1" w:styleId="ListLabel1223">
    <w:name w:val="ListLabel 1223"/>
    <w:qFormat/>
    <w:rsid w:val="00372D5E"/>
    <w:rPr>
      <w:rFonts w:cs="OpenSymbol;Arial Unicode MS"/>
    </w:rPr>
  </w:style>
  <w:style w:type="character" w:customStyle="1" w:styleId="ListLabel1224">
    <w:name w:val="ListLabel 1224"/>
    <w:qFormat/>
    <w:rsid w:val="00372D5E"/>
    <w:rPr>
      <w:rFonts w:cs="OpenSymbol;Arial Unicode MS"/>
      <w:sz w:val="22"/>
    </w:rPr>
  </w:style>
  <w:style w:type="character" w:customStyle="1" w:styleId="ListLabel1225">
    <w:name w:val="ListLabel 1225"/>
    <w:qFormat/>
    <w:rsid w:val="00372D5E"/>
    <w:rPr>
      <w:rFonts w:cs="OpenSymbol;Arial Unicode MS"/>
      <w:sz w:val="22"/>
    </w:rPr>
  </w:style>
  <w:style w:type="character" w:customStyle="1" w:styleId="ListLabel1226">
    <w:name w:val="ListLabel 1226"/>
    <w:qFormat/>
    <w:rsid w:val="00372D5E"/>
    <w:rPr>
      <w:rFonts w:cs="OpenSymbol;Arial Unicode MS"/>
    </w:rPr>
  </w:style>
  <w:style w:type="character" w:customStyle="1" w:styleId="ListLabel1227">
    <w:name w:val="ListLabel 1227"/>
    <w:qFormat/>
    <w:rsid w:val="00372D5E"/>
    <w:rPr>
      <w:rFonts w:cs="OpenSymbol;Arial Unicode MS"/>
      <w:sz w:val="22"/>
    </w:rPr>
  </w:style>
  <w:style w:type="character" w:customStyle="1" w:styleId="ListLabel1228">
    <w:name w:val="ListLabel 1228"/>
    <w:qFormat/>
    <w:rsid w:val="00372D5E"/>
    <w:rPr>
      <w:rFonts w:cs="Mangal;Courier New"/>
      <w:sz w:val="22"/>
    </w:rPr>
  </w:style>
  <w:style w:type="character" w:customStyle="1" w:styleId="ListLabel1229">
    <w:name w:val="ListLabel 1229"/>
    <w:qFormat/>
    <w:rsid w:val="00372D5E"/>
    <w:rPr>
      <w:rFonts w:cs="OpenSymbol;Arial Unicode MS"/>
      <w:sz w:val="22"/>
    </w:rPr>
  </w:style>
  <w:style w:type="character" w:customStyle="1" w:styleId="ListLabel1230">
    <w:name w:val="ListLabel 1230"/>
    <w:qFormat/>
    <w:rsid w:val="00372D5E"/>
    <w:rPr>
      <w:rFonts w:cs="OpenSymbol;Arial Unicode MS"/>
      <w:sz w:val="22"/>
    </w:rPr>
  </w:style>
  <w:style w:type="character" w:customStyle="1" w:styleId="ListLabel1231">
    <w:name w:val="ListLabel 1231"/>
    <w:qFormat/>
    <w:rsid w:val="00372D5E"/>
    <w:rPr>
      <w:rFonts w:cs="OpenSymbol;Arial Unicode MS"/>
    </w:rPr>
  </w:style>
  <w:style w:type="character" w:customStyle="1" w:styleId="ListLabel1232">
    <w:name w:val="ListLabel 1232"/>
    <w:qFormat/>
    <w:rsid w:val="00372D5E"/>
    <w:rPr>
      <w:rFonts w:cs="OpenSymbol;Arial Unicode MS"/>
    </w:rPr>
  </w:style>
  <w:style w:type="character" w:customStyle="1" w:styleId="ListLabel1233">
    <w:name w:val="ListLabel 1233"/>
    <w:qFormat/>
    <w:rsid w:val="00372D5E"/>
    <w:rPr>
      <w:rFonts w:cs="OpenSymbol;Arial Unicode MS"/>
    </w:rPr>
  </w:style>
  <w:style w:type="character" w:customStyle="1" w:styleId="ListLabel1234">
    <w:name w:val="ListLabel 1234"/>
    <w:qFormat/>
    <w:rsid w:val="00372D5E"/>
    <w:rPr>
      <w:rFonts w:cs="OpenSymbol;Arial Unicode MS"/>
    </w:rPr>
  </w:style>
  <w:style w:type="character" w:customStyle="1" w:styleId="ListLabel1235">
    <w:name w:val="ListLabel 1235"/>
    <w:qFormat/>
    <w:rsid w:val="00372D5E"/>
    <w:rPr>
      <w:rFonts w:cs="OpenSymbol;Arial Unicode MS"/>
    </w:rPr>
  </w:style>
  <w:style w:type="character" w:customStyle="1" w:styleId="ListLabel1236">
    <w:name w:val="ListLabel 1236"/>
    <w:qFormat/>
    <w:rsid w:val="00372D5E"/>
    <w:rPr>
      <w:rFonts w:cs="OpenSymbol;Arial Unicode MS"/>
    </w:rPr>
  </w:style>
  <w:style w:type="character" w:customStyle="1" w:styleId="ListLabel1237">
    <w:name w:val="ListLabel 1237"/>
    <w:qFormat/>
    <w:rsid w:val="00372D5E"/>
    <w:rPr>
      <w:rFonts w:cs="OpenSymbol;Arial Unicode MS"/>
    </w:rPr>
  </w:style>
  <w:style w:type="character" w:customStyle="1" w:styleId="ListLabel1238">
    <w:name w:val="ListLabel 1238"/>
    <w:qFormat/>
    <w:rsid w:val="00372D5E"/>
    <w:rPr>
      <w:rFonts w:cs="OpenSymbol;Arial Unicode MS"/>
    </w:rPr>
  </w:style>
  <w:style w:type="character" w:customStyle="1" w:styleId="ListLabel1239">
    <w:name w:val="ListLabel 123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40">
    <w:name w:val="ListLabel 1240"/>
    <w:qFormat/>
    <w:rsid w:val="00372D5E"/>
    <w:rPr>
      <w:rFonts w:eastAsia="OpenSymbol;Arial Unicode MS" w:cs="OpenSymbol;Arial Unicode MS"/>
    </w:rPr>
  </w:style>
  <w:style w:type="character" w:customStyle="1" w:styleId="ListLabel1241">
    <w:name w:val="ListLabel 1241"/>
    <w:qFormat/>
    <w:rsid w:val="00372D5E"/>
    <w:rPr>
      <w:rFonts w:eastAsia="OpenSymbol;Arial Unicode MS" w:cs="OpenSymbol;Arial Unicode MS"/>
    </w:rPr>
  </w:style>
  <w:style w:type="character" w:customStyle="1" w:styleId="ListLabel1242">
    <w:name w:val="ListLabel 1242"/>
    <w:qFormat/>
    <w:rsid w:val="00372D5E"/>
    <w:rPr>
      <w:rFonts w:eastAsia="OpenSymbol;Arial Unicode MS" w:cs="OpenSymbol;Arial Unicode MS"/>
    </w:rPr>
  </w:style>
  <w:style w:type="character" w:customStyle="1" w:styleId="ListLabel1243">
    <w:name w:val="ListLabel 1243"/>
    <w:qFormat/>
    <w:rsid w:val="00372D5E"/>
    <w:rPr>
      <w:rFonts w:eastAsia="OpenSymbol;Arial Unicode MS" w:cs="OpenSymbol;Arial Unicode MS"/>
    </w:rPr>
  </w:style>
  <w:style w:type="character" w:customStyle="1" w:styleId="ListLabel1244">
    <w:name w:val="ListLabel 1244"/>
    <w:qFormat/>
    <w:rsid w:val="00372D5E"/>
    <w:rPr>
      <w:rFonts w:eastAsia="OpenSymbol;Arial Unicode MS" w:cs="OpenSymbol;Arial Unicode MS"/>
    </w:rPr>
  </w:style>
  <w:style w:type="character" w:customStyle="1" w:styleId="ListLabel1245">
    <w:name w:val="ListLabel 1245"/>
    <w:qFormat/>
    <w:rsid w:val="00372D5E"/>
    <w:rPr>
      <w:rFonts w:eastAsia="OpenSymbol;Arial Unicode MS" w:cs="OpenSymbol;Arial Unicode MS"/>
    </w:rPr>
  </w:style>
  <w:style w:type="character" w:customStyle="1" w:styleId="ListLabel1246">
    <w:name w:val="ListLabel 1246"/>
    <w:qFormat/>
    <w:rsid w:val="00372D5E"/>
    <w:rPr>
      <w:rFonts w:eastAsia="OpenSymbol;Arial Unicode MS" w:cs="OpenSymbol;Arial Unicode MS"/>
    </w:rPr>
  </w:style>
  <w:style w:type="character" w:customStyle="1" w:styleId="ListLabel1247">
    <w:name w:val="ListLabel 1247"/>
    <w:qFormat/>
    <w:rsid w:val="00372D5E"/>
    <w:rPr>
      <w:rFonts w:eastAsia="OpenSymbol;Arial Unicode MS" w:cs="OpenSymbol;Arial Unicode MS"/>
    </w:rPr>
  </w:style>
  <w:style w:type="character" w:customStyle="1" w:styleId="ListLabel1248">
    <w:name w:val="ListLabel 1248"/>
    <w:qFormat/>
    <w:rsid w:val="00372D5E"/>
    <w:rPr>
      <w:rFonts w:cs="OpenSymbol;Arial Unicode MS"/>
      <w:sz w:val="22"/>
    </w:rPr>
  </w:style>
  <w:style w:type="character" w:customStyle="1" w:styleId="ListLabel1249">
    <w:name w:val="ListLabel 1249"/>
    <w:qFormat/>
    <w:rsid w:val="00372D5E"/>
    <w:rPr>
      <w:rFonts w:cs="OpenSymbol;Arial Unicode MS"/>
    </w:rPr>
  </w:style>
  <w:style w:type="character" w:customStyle="1" w:styleId="ListLabel1250">
    <w:name w:val="ListLabel 1250"/>
    <w:qFormat/>
    <w:rsid w:val="00372D5E"/>
    <w:rPr>
      <w:rFonts w:cs="OpenSymbol;Arial Unicode MS"/>
    </w:rPr>
  </w:style>
  <w:style w:type="character" w:customStyle="1" w:styleId="ListLabel1251">
    <w:name w:val="ListLabel 1251"/>
    <w:qFormat/>
    <w:rsid w:val="00372D5E"/>
    <w:rPr>
      <w:rFonts w:cs="OpenSymbol;Arial Unicode MS"/>
    </w:rPr>
  </w:style>
  <w:style w:type="character" w:customStyle="1" w:styleId="ListLabel1252">
    <w:name w:val="ListLabel 1252"/>
    <w:qFormat/>
    <w:rsid w:val="00372D5E"/>
    <w:rPr>
      <w:rFonts w:cs="OpenSymbol;Arial Unicode MS"/>
    </w:rPr>
  </w:style>
  <w:style w:type="character" w:customStyle="1" w:styleId="ListLabel1253">
    <w:name w:val="ListLabel 1253"/>
    <w:qFormat/>
    <w:rsid w:val="00372D5E"/>
    <w:rPr>
      <w:rFonts w:cs="OpenSymbol;Arial Unicode MS"/>
    </w:rPr>
  </w:style>
  <w:style w:type="character" w:customStyle="1" w:styleId="ListLabel1254">
    <w:name w:val="ListLabel 1254"/>
    <w:qFormat/>
    <w:rsid w:val="00372D5E"/>
    <w:rPr>
      <w:rFonts w:cs="OpenSymbol;Arial Unicode MS"/>
    </w:rPr>
  </w:style>
  <w:style w:type="character" w:customStyle="1" w:styleId="ListLabel1255">
    <w:name w:val="ListLabel 1255"/>
    <w:qFormat/>
    <w:rsid w:val="00372D5E"/>
    <w:rPr>
      <w:rFonts w:cs="OpenSymbol;Arial Unicode MS"/>
    </w:rPr>
  </w:style>
  <w:style w:type="character" w:customStyle="1" w:styleId="ListLabel1256">
    <w:name w:val="ListLabel 1256"/>
    <w:qFormat/>
    <w:rsid w:val="00372D5E"/>
    <w:rPr>
      <w:rFonts w:cs="OpenSymbol;Arial Unicode MS"/>
    </w:rPr>
  </w:style>
  <w:style w:type="character" w:customStyle="1" w:styleId="ListLabel1257">
    <w:name w:val="ListLabel 1257"/>
    <w:qFormat/>
    <w:rsid w:val="00372D5E"/>
    <w:rPr>
      <w:rFonts w:cs="OpenSymbol;Arial Unicode MS"/>
      <w:sz w:val="22"/>
    </w:rPr>
  </w:style>
  <w:style w:type="character" w:customStyle="1" w:styleId="ListLabel1258">
    <w:name w:val="ListLabel 1258"/>
    <w:qFormat/>
    <w:rsid w:val="00372D5E"/>
    <w:rPr>
      <w:rFonts w:cs="OpenSymbol;Arial Unicode MS"/>
    </w:rPr>
  </w:style>
  <w:style w:type="character" w:customStyle="1" w:styleId="ListLabel1259">
    <w:name w:val="ListLabel 1259"/>
    <w:qFormat/>
    <w:rsid w:val="00372D5E"/>
    <w:rPr>
      <w:rFonts w:cs="OpenSymbol;Arial Unicode MS"/>
    </w:rPr>
  </w:style>
  <w:style w:type="character" w:customStyle="1" w:styleId="ListLabel1260">
    <w:name w:val="ListLabel 1260"/>
    <w:qFormat/>
    <w:rsid w:val="00372D5E"/>
    <w:rPr>
      <w:rFonts w:cs="OpenSymbol;Arial Unicode MS"/>
    </w:rPr>
  </w:style>
  <w:style w:type="character" w:customStyle="1" w:styleId="ListLabel1261">
    <w:name w:val="ListLabel 1261"/>
    <w:qFormat/>
    <w:rsid w:val="00372D5E"/>
    <w:rPr>
      <w:rFonts w:cs="OpenSymbol;Arial Unicode MS"/>
    </w:rPr>
  </w:style>
  <w:style w:type="character" w:customStyle="1" w:styleId="ListLabel1262">
    <w:name w:val="ListLabel 1262"/>
    <w:qFormat/>
    <w:rsid w:val="00372D5E"/>
    <w:rPr>
      <w:rFonts w:cs="OpenSymbol;Arial Unicode MS"/>
    </w:rPr>
  </w:style>
  <w:style w:type="character" w:customStyle="1" w:styleId="ListLabel1263">
    <w:name w:val="ListLabel 1263"/>
    <w:qFormat/>
    <w:rsid w:val="00372D5E"/>
    <w:rPr>
      <w:rFonts w:cs="OpenSymbol;Arial Unicode MS"/>
    </w:rPr>
  </w:style>
  <w:style w:type="character" w:customStyle="1" w:styleId="ListLabel1264">
    <w:name w:val="ListLabel 1264"/>
    <w:qFormat/>
    <w:rsid w:val="00372D5E"/>
    <w:rPr>
      <w:rFonts w:cs="OpenSymbol;Arial Unicode MS"/>
    </w:rPr>
  </w:style>
  <w:style w:type="character" w:customStyle="1" w:styleId="ListLabel1265">
    <w:name w:val="ListLabel 1265"/>
    <w:qFormat/>
    <w:rsid w:val="00372D5E"/>
    <w:rPr>
      <w:rFonts w:cs="OpenSymbol;Arial Unicode MS"/>
    </w:rPr>
  </w:style>
  <w:style w:type="character" w:customStyle="1" w:styleId="ListLabel1266">
    <w:name w:val="ListLabel 1266"/>
    <w:qFormat/>
    <w:rsid w:val="00372D5E"/>
    <w:rPr>
      <w:rFonts w:cs="OpenSymbol;Arial Unicode MS"/>
      <w:sz w:val="22"/>
      <w:szCs w:val="22"/>
    </w:rPr>
  </w:style>
  <w:style w:type="character" w:customStyle="1" w:styleId="ListLabel1267">
    <w:name w:val="ListLabel 1267"/>
    <w:qFormat/>
    <w:rsid w:val="00372D5E"/>
    <w:rPr>
      <w:rFonts w:cs="OpenSymbol;Arial Unicode MS"/>
      <w:sz w:val="22"/>
      <w:szCs w:val="22"/>
    </w:rPr>
  </w:style>
  <w:style w:type="character" w:customStyle="1" w:styleId="ListLabel1268">
    <w:name w:val="ListLabel 1268"/>
    <w:qFormat/>
    <w:rsid w:val="00372D5E"/>
    <w:rPr>
      <w:rFonts w:cs="OpenSymbol;Arial Unicode MS"/>
      <w:sz w:val="22"/>
      <w:szCs w:val="22"/>
    </w:rPr>
  </w:style>
  <w:style w:type="character" w:customStyle="1" w:styleId="ListLabel1269">
    <w:name w:val="ListLabel 1269"/>
    <w:qFormat/>
    <w:rsid w:val="00372D5E"/>
    <w:rPr>
      <w:rFonts w:cs="OpenSymbol;Arial Unicode MS"/>
      <w:sz w:val="22"/>
      <w:szCs w:val="22"/>
    </w:rPr>
  </w:style>
  <w:style w:type="character" w:customStyle="1" w:styleId="ListLabel1270">
    <w:name w:val="ListLabel 1270"/>
    <w:qFormat/>
    <w:rsid w:val="00372D5E"/>
    <w:rPr>
      <w:rFonts w:cs="OpenSymbol;Arial Unicode MS"/>
      <w:sz w:val="22"/>
      <w:szCs w:val="22"/>
    </w:rPr>
  </w:style>
  <w:style w:type="character" w:customStyle="1" w:styleId="ListLabel1271">
    <w:name w:val="ListLabel 1271"/>
    <w:qFormat/>
    <w:rsid w:val="00372D5E"/>
    <w:rPr>
      <w:rFonts w:cs="OpenSymbol;Arial Unicode MS"/>
      <w:sz w:val="22"/>
      <w:szCs w:val="22"/>
    </w:rPr>
  </w:style>
  <w:style w:type="character" w:customStyle="1" w:styleId="ListLabel1272">
    <w:name w:val="ListLabel 1272"/>
    <w:qFormat/>
    <w:rsid w:val="00372D5E"/>
    <w:rPr>
      <w:rFonts w:cs="OpenSymbol;Arial Unicode MS"/>
      <w:sz w:val="22"/>
      <w:szCs w:val="22"/>
    </w:rPr>
  </w:style>
  <w:style w:type="character" w:customStyle="1" w:styleId="ListLabel1273">
    <w:name w:val="ListLabel 1273"/>
    <w:qFormat/>
    <w:rsid w:val="00372D5E"/>
    <w:rPr>
      <w:rFonts w:cs="OpenSymbol;Arial Unicode MS"/>
      <w:sz w:val="22"/>
      <w:szCs w:val="22"/>
    </w:rPr>
  </w:style>
  <w:style w:type="character" w:customStyle="1" w:styleId="ListLabel1274">
    <w:name w:val="ListLabel 1274"/>
    <w:qFormat/>
    <w:rsid w:val="00372D5E"/>
    <w:rPr>
      <w:rFonts w:cs="OpenSymbol;Arial Unicode MS"/>
      <w:sz w:val="22"/>
      <w:szCs w:val="22"/>
    </w:rPr>
  </w:style>
  <w:style w:type="character" w:customStyle="1" w:styleId="ListLabel1275">
    <w:name w:val="ListLabel 1275"/>
    <w:qFormat/>
    <w:rsid w:val="00372D5E"/>
    <w:rPr>
      <w:rFonts w:cs="OpenSymbol;Arial Unicode MS"/>
      <w:sz w:val="22"/>
      <w:szCs w:val="22"/>
    </w:rPr>
  </w:style>
  <w:style w:type="character" w:customStyle="1" w:styleId="ListLabel1276">
    <w:name w:val="ListLabel 1276"/>
    <w:qFormat/>
    <w:rsid w:val="00372D5E"/>
    <w:rPr>
      <w:rFonts w:cs="OpenSymbol;Arial Unicode MS"/>
      <w:sz w:val="22"/>
      <w:szCs w:val="22"/>
    </w:rPr>
  </w:style>
  <w:style w:type="character" w:customStyle="1" w:styleId="ListLabel1277">
    <w:name w:val="ListLabel 1277"/>
    <w:qFormat/>
    <w:rsid w:val="00372D5E"/>
    <w:rPr>
      <w:rFonts w:cs="OpenSymbol;Arial Unicode MS"/>
      <w:sz w:val="22"/>
      <w:szCs w:val="22"/>
    </w:rPr>
  </w:style>
  <w:style w:type="character" w:customStyle="1" w:styleId="ListLabel1278">
    <w:name w:val="ListLabel 1278"/>
    <w:qFormat/>
    <w:rsid w:val="00372D5E"/>
    <w:rPr>
      <w:rFonts w:cs="OpenSymbol;Arial Unicode MS"/>
      <w:sz w:val="22"/>
      <w:szCs w:val="22"/>
    </w:rPr>
  </w:style>
  <w:style w:type="character" w:customStyle="1" w:styleId="ListLabel1279">
    <w:name w:val="ListLabel 1279"/>
    <w:qFormat/>
    <w:rsid w:val="00372D5E"/>
    <w:rPr>
      <w:rFonts w:cs="OpenSymbol;Arial Unicode MS"/>
      <w:sz w:val="22"/>
      <w:szCs w:val="22"/>
    </w:rPr>
  </w:style>
  <w:style w:type="character" w:customStyle="1" w:styleId="ListLabel1280">
    <w:name w:val="ListLabel 1280"/>
    <w:qFormat/>
    <w:rsid w:val="00372D5E"/>
    <w:rPr>
      <w:rFonts w:cs="OpenSymbol;Arial Unicode MS"/>
      <w:sz w:val="22"/>
      <w:szCs w:val="22"/>
    </w:rPr>
  </w:style>
  <w:style w:type="character" w:customStyle="1" w:styleId="ListLabel1281">
    <w:name w:val="ListLabel 1281"/>
    <w:qFormat/>
    <w:rsid w:val="00372D5E"/>
    <w:rPr>
      <w:rFonts w:cs="OpenSymbol;Arial Unicode MS"/>
      <w:sz w:val="22"/>
      <w:szCs w:val="22"/>
    </w:rPr>
  </w:style>
  <w:style w:type="character" w:customStyle="1" w:styleId="ListLabel1282">
    <w:name w:val="ListLabel 1282"/>
    <w:qFormat/>
    <w:rsid w:val="00372D5E"/>
    <w:rPr>
      <w:rFonts w:cs="OpenSymbol;Arial Unicode MS"/>
      <w:sz w:val="22"/>
      <w:szCs w:val="22"/>
    </w:rPr>
  </w:style>
  <w:style w:type="character" w:customStyle="1" w:styleId="ListLabel1283">
    <w:name w:val="ListLabel 1283"/>
    <w:qFormat/>
    <w:rsid w:val="00372D5E"/>
    <w:rPr>
      <w:rFonts w:cs="OpenSymbol;Arial Unicode MS"/>
      <w:sz w:val="22"/>
      <w:szCs w:val="22"/>
    </w:rPr>
  </w:style>
  <w:style w:type="character" w:customStyle="1" w:styleId="ListLabel1284">
    <w:name w:val="ListLabel 1284"/>
    <w:qFormat/>
    <w:rsid w:val="00372D5E"/>
    <w:rPr>
      <w:rFonts w:cs="OpenSymbol;Arial Unicode MS"/>
      <w:sz w:val="22"/>
    </w:rPr>
  </w:style>
  <w:style w:type="character" w:customStyle="1" w:styleId="ListLabel1285">
    <w:name w:val="ListLabel 1285"/>
    <w:qFormat/>
    <w:rsid w:val="00372D5E"/>
    <w:rPr>
      <w:rFonts w:cs="OpenSymbol;Arial Unicode MS"/>
    </w:rPr>
  </w:style>
  <w:style w:type="character" w:customStyle="1" w:styleId="ListLabel1286">
    <w:name w:val="ListLabel 1286"/>
    <w:qFormat/>
    <w:rsid w:val="00372D5E"/>
    <w:rPr>
      <w:rFonts w:cs="OpenSymbol;Arial Unicode MS"/>
    </w:rPr>
  </w:style>
  <w:style w:type="character" w:customStyle="1" w:styleId="ListLabel1287">
    <w:name w:val="ListLabel 1287"/>
    <w:qFormat/>
    <w:rsid w:val="00372D5E"/>
    <w:rPr>
      <w:rFonts w:cs="OpenSymbol;Arial Unicode MS"/>
    </w:rPr>
  </w:style>
  <w:style w:type="character" w:customStyle="1" w:styleId="ListLabel1288">
    <w:name w:val="ListLabel 1288"/>
    <w:qFormat/>
    <w:rsid w:val="00372D5E"/>
    <w:rPr>
      <w:rFonts w:cs="OpenSymbol;Arial Unicode MS"/>
    </w:rPr>
  </w:style>
  <w:style w:type="character" w:customStyle="1" w:styleId="ListLabel1289">
    <w:name w:val="ListLabel 1289"/>
    <w:qFormat/>
    <w:rsid w:val="00372D5E"/>
    <w:rPr>
      <w:rFonts w:cs="OpenSymbol;Arial Unicode MS"/>
    </w:rPr>
  </w:style>
  <w:style w:type="character" w:customStyle="1" w:styleId="ListLabel1290">
    <w:name w:val="ListLabel 1290"/>
    <w:qFormat/>
    <w:rsid w:val="00372D5E"/>
    <w:rPr>
      <w:rFonts w:cs="OpenSymbol;Arial Unicode MS"/>
    </w:rPr>
  </w:style>
  <w:style w:type="character" w:customStyle="1" w:styleId="ListLabel1291">
    <w:name w:val="ListLabel 1291"/>
    <w:qFormat/>
    <w:rsid w:val="00372D5E"/>
    <w:rPr>
      <w:rFonts w:cs="OpenSymbol;Arial Unicode MS"/>
    </w:rPr>
  </w:style>
  <w:style w:type="character" w:customStyle="1" w:styleId="ListLabel1292">
    <w:name w:val="ListLabel 1292"/>
    <w:qFormat/>
    <w:rsid w:val="00372D5E"/>
    <w:rPr>
      <w:rFonts w:cs="OpenSymbol;Arial Unicode MS"/>
    </w:rPr>
  </w:style>
  <w:style w:type="character" w:customStyle="1" w:styleId="ListLabel1293">
    <w:name w:val="ListLabel 1293"/>
    <w:qFormat/>
    <w:rsid w:val="00372D5E"/>
    <w:rPr>
      <w:rFonts w:cs="OpenSymbol;Arial Unicode MS"/>
      <w:sz w:val="22"/>
      <w:szCs w:val="22"/>
    </w:rPr>
  </w:style>
  <w:style w:type="character" w:customStyle="1" w:styleId="ListLabel1294">
    <w:name w:val="ListLabel 1294"/>
    <w:qFormat/>
    <w:rsid w:val="00372D5E"/>
    <w:rPr>
      <w:rFonts w:cs="OpenSymbol;Arial Unicode MS"/>
      <w:sz w:val="22"/>
      <w:szCs w:val="22"/>
    </w:rPr>
  </w:style>
  <w:style w:type="character" w:customStyle="1" w:styleId="ListLabel1295">
    <w:name w:val="ListLabel 1295"/>
    <w:qFormat/>
    <w:rsid w:val="00372D5E"/>
    <w:rPr>
      <w:rFonts w:cs="OpenSymbol;Arial Unicode MS"/>
      <w:sz w:val="22"/>
      <w:szCs w:val="22"/>
    </w:rPr>
  </w:style>
  <w:style w:type="character" w:customStyle="1" w:styleId="ListLabel1296">
    <w:name w:val="ListLabel 1296"/>
    <w:qFormat/>
    <w:rsid w:val="00372D5E"/>
    <w:rPr>
      <w:rFonts w:cs="OpenSymbol;Arial Unicode MS"/>
      <w:sz w:val="22"/>
      <w:szCs w:val="22"/>
    </w:rPr>
  </w:style>
  <w:style w:type="character" w:customStyle="1" w:styleId="ListLabel1297">
    <w:name w:val="ListLabel 1297"/>
    <w:qFormat/>
    <w:rsid w:val="00372D5E"/>
    <w:rPr>
      <w:rFonts w:cs="OpenSymbol;Arial Unicode MS"/>
      <w:sz w:val="22"/>
      <w:szCs w:val="22"/>
    </w:rPr>
  </w:style>
  <w:style w:type="character" w:customStyle="1" w:styleId="ListLabel1298">
    <w:name w:val="ListLabel 1298"/>
    <w:qFormat/>
    <w:rsid w:val="00372D5E"/>
    <w:rPr>
      <w:rFonts w:cs="OpenSymbol;Arial Unicode MS"/>
      <w:sz w:val="22"/>
      <w:szCs w:val="22"/>
    </w:rPr>
  </w:style>
  <w:style w:type="character" w:customStyle="1" w:styleId="ListLabel1299">
    <w:name w:val="ListLabel 1299"/>
    <w:qFormat/>
    <w:rsid w:val="00372D5E"/>
    <w:rPr>
      <w:rFonts w:cs="OpenSymbol;Arial Unicode MS"/>
      <w:sz w:val="22"/>
      <w:szCs w:val="22"/>
    </w:rPr>
  </w:style>
  <w:style w:type="character" w:customStyle="1" w:styleId="ListLabel1300">
    <w:name w:val="ListLabel 1300"/>
    <w:qFormat/>
    <w:rsid w:val="00372D5E"/>
    <w:rPr>
      <w:rFonts w:cs="OpenSymbol;Arial Unicode MS"/>
      <w:sz w:val="22"/>
      <w:szCs w:val="22"/>
    </w:rPr>
  </w:style>
  <w:style w:type="character" w:customStyle="1" w:styleId="ListLabel1301">
    <w:name w:val="ListLabel 1301"/>
    <w:qFormat/>
    <w:rsid w:val="00372D5E"/>
    <w:rPr>
      <w:rFonts w:cs="OpenSymbol;Arial Unicode MS"/>
      <w:sz w:val="22"/>
      <w:szCs w:val="22"/>
    </w:rPr>
  </w:style>
  <w:style w:type="character" w:customStyle="1" w:styleId="ListLabel1302">
    <w:name w:val="ListLabel 1302"/>
    <w:qFormat/>
    <w:rsid w:val="00372D5E"/>
    <w:rPr>
      <w:rFonts w:cs="OpenSymbol;Arial Unicode MS"/>
    </w:rPr>
  </w:style>
  <w:style w:type="character" w:customStyle="1" w:styleId="ListLabel1303">
    <w:name w:val="ListLabel 1303"/>
    <w:qFormat/>
    <w:rsid w:val="00372D5E"/>
    <w:rPr>
      <w:rFonts w:cs="OpenSymbol;Arial Unicode MS"/>
    </w:rPr>
  </w:style>
  <w:style w:type="character" w:customStyle="1" w:styleId="ListLabel1304">
    <w:name w:val="ListLabel 1304"/>
    <w:qFormat/>
    <w:rsid w:val="00372D5E"/>
    <w:rPr>
      <w:rFonts w:cs="OpenSymbol;Arial Unicode MS"/>
    </w:rPr>
  </w:style>
  <w:style w:type="character" w:customStyle="1" w:styleId="ListLabel1305">
    <w:name w:val="ListLabel 1305"/>
    <w:qFormat/>
    <w:rsid w:val="00372D5E"/>
    <w:rPr>
      <w:rFonts w:cs="OpenSymbol;Arial Unicode MS"/>
    </w:rPr>
  </w:style>
  <w:style w:type="character" w:customStyle="1" w:styleId="ListLabel1306">
    <w:name w:val="ListLabel 1306"/>
    <w:qFormat/>
    <w:rsid w:val="00372D5E"/>
    <w:rPr>
      <w:rFonts w:cs="OpenSymbol;Arial Unicode MS"/>
    </w:rPr>
  </w:style>
  <w:style w:type="character" w:customStyle="1" w:styleId="ListLabel1307">
    <w:name w:val="ListLabel 1307"/>
    <w:qFormat/>
    <w:rsid w:val="00372D5E"/>
    <w:rPr>
      <w:rFonts w:cs="OpenSymbol;Arial Unicode MS"/>
    </w:rPr>
  </w:style>
  <w:style w:type="character" w:customStyle="1" w:styleId="ListLabel1308">
    <w:name w:val="ListLabel 1308"/>
    <w:qFormat/>
    <w:rsid w:val="00372D5E"/>
    <w:rPr>
      <w:rFonts w:cs="OpenSymbol;Arial Unicode MS"/>
    </w:rPr>
  </w:style>
  <w:style w:type="character" w:customStyle="1" w:styleId="ListLabel1309">
    <w:name w:val="ListLabel 1309"/>
    <w:qFormat/>
    <w:rsid w:val="00372D5E"/>
    <w:rPr>
      <w:rFonts w:cs="OpenSymbol;Arial Unicode MS"/>
    </w:rPr>
  </w:style>
  <w:style w:type="character" w:customStyle="1" w:styleId="ListLabel1310">
    <w:name w:val="ListLabel 1310"/>
    <w:qFormat/>
    <w:rsid w:val="00372D5E"/>
    <w:rPr>
      <w:rFonts w:cs="OpenSymbol;Arial Unicode MS"/>
    </w:rPr>
  </w:style>
  <w:style w:type="character" w:customStyle="1" w:styleId="ListLabel1311">
    <w:name w:val="ListLabel 1311"/>
    <w:qFormat/>
    <w:rsid w:val="00372D5E"/>
    <w:rPr>
      <w:rFonts w:cs="OpenSymbol;Arial Unicode MS"/>
      <w:sz w:val="22"/>
      <w:szCs w:val="22"/>
    </w:rPr>
  </w:style>
  <w:style w:type="character" w:customStyle="1" w:styleId="ListLabel1312">
    <w:name w:val="ListLabel 1312"/>
    <w:qFormat/>
    <w:rsid w:val="00372D5E"/>
    <w:rPr>
      <w:rFonts w:cs="OpenSymbol;Arial Unicode MS"/>
      <w:sz w:val="22"/>
      <w:szCs w:val="22"/>
    </w:rPr>
  </w:style>
  <w:style w:type="character" w:customStyle="1" w:styleId="ListLabel1313">
    <w:name w:val="ListLabel 1313"/>
    <w:qFormat/>
    <w:rsid w:val="00372D5E"/>
    <w:rPr>
      <w:rFonts w:cs="OpenSymbol;Arial Unicode MS"/>
      <w:sz w:val="22"/>
      <w:szCs w:val="22"/>
    </w:rPr>
  </w:style>
  <w:style w:type="character" w:customStyle="1" w:styleId="ListLabel1314">
    <w:name w:val="ListLabel 1314"/>
    <w:qFormat/>
    <w:rsid w:val="00372D5E"/>
    <w:rPr>
      <w:rFonts w:cs="OpenSymbol;Arial Unicode MS"/>
      <w:sz w:val="22"/>
      <w:szCs w:val="22"/>
    </w:rPr>
  </w:style>
  <w:style w:type="character" w:customStyle="1" w:styleId="ListLabel1315">
    <w:name w:val="ListLabel 1315"/>
    <w:qFormat/>
    <w:rsid w:val="00372D5E"/>
    <w:rPr>
      <w:rFonts w:cs="OpenSymbol;Arial Unicode MS"/>
      <w:sz w:val="22"/>
      <w:szCs w:val="22"/>
    </w:rPr>
  </w:style>
  <w:style w:type="character" w:customStyle="1" w:styleId="ListLabel1316">
    <w:name w:val="ListLabel 1316"/>
    <w:qFormat/>
    <w:rsid w:val="00372D5E"/>
    <w:rPr>
      <w:rFonts w:cs="OpenSymbol;Arial Unicode MS"/>
      <w:sz w:val="22"/>
      <w:szCs w:val="22"/>
    </w:rPr>
  </w:style>
  <w:style w:type="character" w:customStyle="1" w:styleId="ListLabel1317">
    <w:name w:val="ListLabel 1317"/>
    <w:qFormat/>
    <w:rsid w:val="00372D5E"/>
    <w:rPr>
      <w:rFonts w:cs="OpenSymbol;Arial Unicode MS"/>
      <w:sz w:val="22"/>
      <w:szCs w:val="22"/>
    </w:rPr>
  </w:style>
  <w:style w:type="character" w:customStyle="1" w:styleId="ListLabel1318">
    <w:name w:val="ListLabel 1318"/>
    <w:qFormat/>
    <w:rsid w:val="00372D5E"/>
    <w:rPr>
      <w:rFonts w:cs="OpenSymbol;Arial Unicode MS"/>
      <w:sz w:val="22"/>
      <w:szCs w:val="22"/>
    </w:rPr>
  </w:style>
  <w:style w:type="character" w:customStyle="1" w:styleId="ListLabel1319">
    <w:name w:val="ListLabel 1319"/>
    <w:qFormat/>
    <w:rsid w:val="00372D5E"/>
    <w:rPr>
      <w:rFonts w:cs="OpenSymbol;Arial Unicode MS"/>
      <w:sz w:val="22"/>
      <w:szCs w:val="22"/>
    </w:rPr>
  </w:style>
  <w:style w:type="character" w:customStyle="1" w:styleId="ListLabel1320">
    <w:name w:val="ListLabel 1320"/>
    <w:qFormat/>
    <w:rsid w:val="00372D5E"/>
    <w:rPr>
      <w:rFonts w:cs="OpenSymbol;Arial Unicode MS"/>
    </w:rPr>
  </w:style>
  <w:style w:type="character" w:customStyle="1" w:styleId="ListLabel1321">
    <w:name w:val="ListLabel 1321"/>
    <w:qFormat/>
    <w:rsid w:val="00372D5E"/>
    <w:rPr>
      <w:rFonts w:cs="OpenSymbol;Arial Unicode MS"/>
    </w:rPr>
  </w:style>
  <w:style w:type="character" w:customStyle="1" w:styleId="ListLabel1322">
    <w:name w:val="ListLabel 1322"/>
    <w:qFormat/>
    <w:rsid w:val="00372D5E"/>
    <w:rPr>
      <w:rFonts w:cs="OpenSymbol;Arial Unicode MS"/>
    </w:rPr>
  </w:style>
  <w:style w:type="character" w:customStyle="1" w:styleId="ListLabel1323">
    <w:name w:val="ListLabel 1323"/>
    <w:qFormat/>
    <w:rsid w:val="00372D5E"/>
    <w:rPr>
      <w:rFonts w:cs="OpenSymbol;Arial Unicode MS"/>
    </w:rPr>
  </w:style>
  <w:style w:type="character" w:customStyle="1" w:styleId="ListLabel1324">
    <w:name w:val="ListLabel 1324"/>
    <w:qFormat/>
    <w:rsid w:val="00372D5E"/>
    <w:rPr>
      <w:rFonts w:cs="OpenSymbol;Arial Unicode MS"/>
    </w:rPr>
  </w:style>
  <w:style w:type="character" w:customStyle="1" w:styleId="ListLabel1325">
    <w:name w:val="ListLabel 1325"/>
    <w:qFormat/>
    <w:rsid w:val="00372D5E"/>
    <w:rPr>
      <w:rFonts w:cs="OpenSymbol;Arial Unicode MS"/>
    </w:rPr>
  </w:style>
  <w:style w:type="character" w:customStyle="1" w:styleId="ListLabel1326">
    <w:name w:val="ListLabel 1326"/>
    <w:qFormat/>
    <w:rsid w:val="00372D5E"/>
    <w:rPr>
      <w:rFonts w:cs="OpenSymbol;Arial Unicode MS"/>
    </w:rPr>
  </w:style>
  <w:style w:type="character" w:customStyle="1" w:styleId="ListLabel1327">
    <w:name w:val="ListLabel 1327"/>
    <w:qFormat/>
    <w:rsid w:val="00372D5E"/>
    <w:rPr>
      <w:rFonts w:cs="OpenSymbol;Arial Unicode MS"/>
    </w:rPr>
  </w:style>
  <w:style w:type="character" w:customStyle="1" w:styleId="ListLabel1328">
    <w:name w:val="ListLabel 1328"/>
    <w:qFormat/>
    <w:rsid w:val="00372D5E"/>
    <w:rPr>
      <w:rFonts w:cs="OpenSymbol;Arial Unicode MS"/>
    </w:rPr>
  </w:style>
  <w:style w:type="character" w:customStyle="1" w:styleId="ListLabel1329">
    <w:name w:val="ListLabel 1329"/>
    <w:qFormat/>
    <w:rsid w:val="00372D5E"/>
    <w:rPr>
      <w:rFonts w:cs="OpenSymbol;Arial Unicode MS"/>
      <w:sz w:val="22"/>
    </w:rPr>
  </w:style>
  <w:style w:type="character" w:customStyle="1" w:styleId="ListLabel1330">
    <w:name w:val="ListLabel 1330"/>
    <w:qFormat/>
    <w:rsid w:val="00372D5E"/>
    <w:rPr>
      <w:rFonts w:cs="OpenSymbol;Arial Unicode MS"/>
    </w:rPr>
  </w:style>
  <w:style w:type="character" w:customStyle="1" w:styleId="ListLabel1331">
    <w:name w:val="ListLabel 1331"/>
    <w:qFormat/>
    <w:rsid w:val="00372D5E"/>
    <w:rPr>
      <w:rFonts w:cs="OpenSymbol;Arial Unicode MS"/>
    </w:rPr>
  </w:style>
  <w:style w:type="character" w:customStyle="1" w:styleId="ListLabel1332">
    <w:name w:val="ListLabel 1332"/>
    <w:qFormat/>
    <w:rsid w:val="00372D5E"/>
    <w:rPr>
      <w:rFonts w:cs="OpenSymbol;Arial Unicode MS"/>
    </w:rPr>
  </w:style>
  <w:style w:type="character" w:customStyle="1" w:styleId="ListLabel1333">
    <w:name w:val="ListLabel 1333"/>
    <w:qFormat/>
    <w:rsid w:val="00372D5E"/>
    <w:rPr>
      <w:rFonts w:cs="OpenSymbol;Arial Unicode MS"/>
    </w:rPr>
  </w:style>
  <w:style w:type="character" w:customStyle="1" w:styleId="ListLabel1334">
    <w:name w:val="ListLabel 1334"/>
    <w:qFormat/>
    <w:rsid w:val="00372D5E"/>
    <w:rPr>
      <w:rFonts w:cs="OpenSymbol;Arial Unicode MS"/>
    </w:rPr>
  </w:style>
  <w:style w:type="character" w:customStyle="1" w:styleId="ListLabel1335">
    <w:name w:val="ListLabel 1335"/>
    <w:qFormat/>
    <w:rsid w:val="00372D5E"/>
    <w:rPr>
      <w:rFonts w:cs="OpenSymbol;Arial Unicode MS"/>
    </w:rPr>
  </w:style>
  <w:style w:type="character" w:customStyle="1" w:styleId="ListLabel1336">
    <w:name w:val="ListLabel 1336"/>
    <w:qFormat/>
    <w:rsid w:val="00372D5E"/>
    <w:rPr>
      <w:rFonts w:cs="OpenSymbol;Arial Unicode MS"/>
    </w:rPr>
  </w:style>
  <w:style w:type="character" w:customStyle="1" w:styleId="ListLabel1337">
    <w:name w:val="ListLabel 1337"/>
    <w:qFormat/>
    <w:rsid w:val="00372D5E"/>
    <w:rPr>
      <w:rFonts w:cs="OpenSymbol;Arial Unicode MS"/>
    </w:rPr>
  </w:style>
  <w:style w:type="character" w:customStyle="1" w:styleId="ListLabel1338">
    <w:name w:val="ListLabel 13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339">
    <w:name w:val="ListLabel 1339"/>
    <w:qFormat/>
    <w:rsid w:val="00372D5E"/>
    <w:rPr>
      <w:rFonts w:cs="Symbol"/>
    </w:rPr>
  </w:style>
  <w:style w:type="character" w:customStyle="1" w:styleId="ListLabel1340">
    <w:name w:val="ListLabel 1340"/>
    <w:qFormat/>
    <w:rsid w:val="00372D5E"/>
    <w:rPr>
      <w:rFonts w:cs="Symbol"/>
    </w:rPr>
  </w:style>
  <w:style w:type="character" w:customStyle="1" w:styleId="ListLabel1341">
    <w:name w:val="ListLabel 1341"/>
    <w:qFormat/>
    <w:rsid w:val="00372D5E"/>
    <w:rPr>
      <w:rFonts w:cs="Symbol"/>
    </w:rPr>
  </w:style>
  <w:style w:type="character" w:customStyle="1" w:styleId="ListLabel1342">
    <w:name w:val="ListLabel 1342"/>
    <w:qFormat/>
    <w:rsid w:val="00372D5E"/>
    <w:rPr>
      <w:rFonts w:cs="Symbol"/>
    </w:rPr>
  </w:style>
  <w:style w:type="character" w:customStyle="1" w:styleId="ListLabel1343">
    <w:name w:val="ListLabel 1343"/>
    <w:qFormat/>
    <w:rsid w:val="00372D5E"/>
    <w:rPr>
      <w:rFonts w:cs="Symbol"/>
    </w:rPr>
  </w:style>
  <w:style w:type="character" w:customStyle="1" w:styleId="ListLabel1344">
    <w:name w:val="ListLabel 1344"/>
    <w:qFormat/>
    <w:rsid w:val="00372D5E"/>
    <w:rPr>
      <w:rFonts w:cs="Symbol"/>
    </w:rPr>
  </w:style>
  <w:style w:type="character" w:customStyle="1" w:styleId="ListLabel1345">
    <w:name w:val="ListLabel 1345"/>
    <w:qFormat/>
    <w:rsid w:val="00372D5E"/>
    <w:rPr>
      <w:rFonts w:cs="Symbol"/>
    </w:rPr>
  </w:style>
  <w:style w:type="character" w:customStyle="1" w:styleId="ListLabel1346">
    <w:name w:val="ListLabel 1346"/>
    <w:qFormat/>
    <w:rsid w:val="00372D5E"/>
    <w:rPr>
      <w:rFonts w:cs="Symbol"/>
    </w:rPr>
  </w:style>
  <w:style w:type="character" w:customStyle="1" w:styleId="ListLabel1347">
    <w:name w:val="ListLabel 13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48">
    <w:name w:val="ListLabel 13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349">
    <w:name w:val="ListLabel 13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0">
    <w:name w:val="ListLabel 13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1">
    <w:name w:val="ListLabel 13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352">
    <w:name w:val="ListLabel 13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3">
    <w:name w:val="ListLabel 1353"/>
    <w:qFormat/>
    <w:rsid w:val="00372D5E"/>
    <w:rPr>
      <w:rFonts w:cs="OpenSymbol;Arial Unicode MS"/>
      <w:sz w:val="22"/>
    </w:rPr>
  </w:style>
  <w:style w:type="character" w:customStyle="1" w:styleId="ListLabel1354">
    <w:name w:val="ListLabel 13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5">
    <w:name w:val="ListLabel 1355"/>
    <w:qFormat/>
    <w:rsid w:val="00372D5E"/>
    <w:rPr>
      <w:rFonts w:cs="OpenSymbol;Arial Unicode MS"/>
      <w:sz w:val="22"/>
    </w:rPr>
  </w:style>
  <w:style w:type="character" w:customStyle="1" w:styleId="ListLabel1356">
    <w:name w:val="ListLabel 1356"/>
    <w:qFormat/>
    <w:rsid w:val="00372D5E"/>
    <w:rPr>
      <w:rFonts w:cs="OpenSymbol;Arial Unicode MS"/>
    </w:rPr>
  </w:style>
  <w:style w:type="character" w:customStyle="1" w:styleId="ListLabel1357">
    <w:name w:val="ListLabel 1357"/>
    <w:qFormat/>
    <w:rsid w:val="00372D5E"/>
    <w:rPr>
      <w:rFonts w:cs="OpenSymbol;Arial Unicode MS"/>
    </w:rPr>
  </w:style>
  <w:style w:type="character" w:customStyle="1" w:styleId="ListLabel1358">
    <w:name w:val="ListLabel 1358"/>
    <w:qFormat/>
    <w:rsid w:val="00372D5E"/>
    <w:rPr>
      <w:rFonts w:cs="OpenSymbol;Arial Unicode MS"/>
    </w:rPr>
  </w:style>
  <w:style w:type="character" w:customStyle="1" w:styleId="ListLabel1359">
    <w:name w:val="ListLabel 1359"/>
    <w:qFormat/>
    <w:rsid w:val="00372D5E"/>
    <w:rPr>
      <w:rFonts w:cs="OpenSymbol;Arial Unicode MS"/>
    </w:rPr>
  </w:style>
  <w:style w:type="character" w:customStyle="1" w:styleId="ListLabel1360">
    <w:name w:val="ListLabel 1360"/>
    <w:qFormat/>
    <w:rsid w:val="00372D5E"/>
    <w:rPr>
      <w:rFonts w:cs="OpenSymbol;Arial Unicode MS"/>
    </w:rPr>
  </w:style>
  <w:style w:type="character" w:customStyle="1" w:styleId="ListLabel1361">
    <w:name w:val="ListLabel 1361"/>
    <w:qFormat/>
    <w:rsid w:val="00372D5E"/>
    <w:rPr>
      <w:rFonts w:cs="OpenSymbol;Arial Unicode MS"/>
    </w:rPr>
  </w:style>
  <w:style w:type="character" w:customStyle="1" w:styleId="ListLabel1362">
    <w:name w:val="ListLabel 1362"/>
    <w:qFormat/>
    <w:rsid w:val="00372D5E"/>
    <w:rPr>
      <w:rFonts w:cs="OpenSymbol;Arial Unicode MS"/>
    </w:rPr>
  </w:style>
  <w:style w:type="character" w:customStyle="1" w:styleId="ListLabel1363">
    <w:name w:val="ListLabel 1363"/>
    <w:qFormat/>
    <w:rsid w:val="00372D5E"/>
    <w:rPr>
      <w:rFonts w:cs="OpenSymbol;Arial Unicode MS"/>
    </w:rPr>
  </w:style>
  <w:style w:type="character" w:customStyle="1" w:styleId="ListLabel1364">
    <w:name w:val="ListLabel 13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5">
    <w:name w:val="ListLabel 13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6">
    <w:name w:val="ListLabel 13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7">
    <w:name w:val="ListLabel 13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8">
    <w:name w:val="ListLabel 1368"/>
    <w:qFormat/>
    <w:rsid w:val="00372D5E"/>
    <w:rPr>
      <w:rFonts w:cs="OpenSymbol;Arial Unicode MS"/>
    </w:rPr>
  </w:style>
  <w:style w:type="character" w:customStyle="1" w:styleId="ListLabel1369">
    <w:name w:val="ListLabel 1369"/>
    <w:qFormat/>
    <w:rsid w:val="00372D5E"/>
    <w:rPr>
      <w:sz w:val="22"/>
      <w:szCs w:val="22"/>
    </w:rPr>
  </w:style>
  <w:style w:type="character" w:customStyle="1" w:styleId="ListLabel1370">
    <w:name w:val="ListLabel 1370"/>
    <w:qFormat/>
    <w:rsid w:val="00372D5E"/>
    <w:rPr>
      <w:rFonts w:ascii="Symbol" w:hAnsi="Symbol" w:cs="OpenSymbol;Arial Unicode MS"/>
      <w:sz w:val="22"/>
    </w:rPr>
  </w:style>
  <w:style w:type="character" w:customStyle="1" w:styleId="ListLabel1371">
    <w:name w:val="ListLabel 1371"/>
    <w:qFormat/>
    <w:rsid w:val="00372D5E"/>
    <w:rPr>
      <w:rFonts w:cs="Symbol"/>
      <w:sz w:val="22"/>
      <w:szCs w:val="22"/>
    </w:rPr>
  </w:style>
  <w:style w:type="character" w:customStyle="1" w:styleId="ListLabel1372">
    <w:name w:val="ListLabel 1372"/>
    <w:qFormat/>
    <w:rsid w:val="00372D5E"/>
    <w:rPr>
      <w:rFonts w:cs="OpenSymbol;Arial Unicode MS"/>
    </w:rPr>
  </w:style>
  <w:style w:type="character" w:customStyle="1" w:styleId="ListLabel1373">
    <w:name w:val="ListLabel 1373"/>
    <w:qFormat/>
    <w:rsid w:val="00372D5E"/>
    <w:rPr>
      <w:rFonts w:cs="OpenSymbol;Arial Unicode MS"/>
    </w:rPr>
  </w:style>
  <w:style w:type="character" w:customStyle="1" w:styleId="ListLabel1374">
    <w:name w:val="ListLabel 1374"/>
    <w:qFormat/>
    <w:rsid w:val="00372D5E"/>
    <w:rPr>
      <w:rFonts w:cs="OpenSymbol;Arial Unicode MS"/>
    </w:rPr>
  </w:style>
  <w:style w:type="character" w:customStyle="1" w:styleId="ListLabel1375">
    <w:name w:val="ListLabel 1375"/>
    <w:qFormat/>
    <w:rsid w:val="00372D5E"/>
    <w:rPr>
      <w:rFonts w:cs="OpenSymbol;Arial Unicode MS"/>
    </w:rPr>
  </w:style>
  <w:style w:type="character" w:customStyle="1" w:styleId="ListLabel1376">
    <w:name w:val="ListLabel 1376"/>
    <w:qFormat/>
    <w:rsid w:val="00372D5E"/>
    <w:rPr>
      <w:rFonts w:cs="OpenSymbol;Arial Unicode MS"/>
    </w:rPr>
  </w:style>
  <w:style w:type="character" w:customStyle="1" w:styleId="ListLabel1377">
    <w:name w:val="ListLabel 1377"/>
    <w:qFormat/>
    <w:rsid w:val="00372D5E"/>
    <w:rPr>
      <w:rFonts w:cs="OpenSymbol;Arial Unicode MS"/>
    </w:rPr>
  </w:style>
  <w:style w:type="character" w:customStyle="1" w:styleId="ListLabel1378">
    <w:name w:val="ListLabel 1378"/>
    <w:qFormat/>
    <w:rsid w:val="00372D5E"/>
    <w:rPr>
      <w:rFonts w:cs="OpenSymbol;Arial Unicode MS"/>
    </w:rPr>
  </w:style>
  <w:style w:type="character" w:customStyle="1" w:styleId="ListLabel1379">
    <w:name w:val="ListLabel 1379"/>
    <w:qFormat/>
    <w:rsid w:val="00372D5E"/>
    <w:rPr>
      <w:rFonts w:cs="OpenSymbol;Arial Unicode MS"/>
    </w:rPr>
  </w:style>
  <w:style w:type="character" w:customStyle="1" w:styleId="ListLabel1380">
    <w:name w:val="ListLabel 1380"/>
    <w:qFormat/>
    <w:rsid w:val="00372D5E"/>
    <w:rPr>
      <w:rFonts w:cs="OpenSymbol;Arial Unicode MS"/>
    </w:rPr>
  </w:style>
  <w:style w:type="character" w:customStyle="1" w:styleId="ListLabel1381">
    <w:name w:val="ListLabel 1381"/>
    <w:qFormat/>
    <w:rsid w:val="00372D5E"/>
    <w:rPr>
      <w:rFonts w:cs="OpenSymbol;Arial Unicode MS"/>
    </w:rPr>
  </w:style>
  <w:style w:type="character" w:customStyle="1" w:styleId="ListLabel1382">
    <w:name w:val="ListLabel 1382"/>
    <w:qFormat/>
    <w:rsid w:val="00372D5E"/>
    <w:rPr>
      <w:rFonts w:cs="OpenSymbol;Arial Unicode MS"/>
    </w:rPr>
  </w:style>
  <w:style w:type="character" w:customStyle="1" w:styleId="ListLabel1383">
    <w:name w:val="ListLabel 1383"/>
    <w:qFormat/>
    <w:rsid w:val="00372D5E"/>
    <w:rPr>
      <w:rFonts w:cs="OpenSymbol;Arial Unicode MS"/>
    </w:rPr>
  </w:style>
  <w:style w:type="character" w:customStyle="1" w:styleId="ListLabel1384">
    <w:name w:val="ListLabel 1384"/>
    <w:qFormat/>
    <w:rsid w:val="00372D5E"/>
    <w:rPr>
      <w:rFonts w:cs="OpenSymbol;Arial Unicode MS"/>
      <w:sz w:val="22"/>
    </w:rPr>
  </w:style>
  <w:style w:type="character" w:customStyle="1" w:styleId="ListLabel1385">
    <w:name w:val="ListLabel 1385"/>
    <w:qFormat/>
    <w:rsid w:val="00372D5E"/>
    <w:rPr>
      <w:rFonts w:cs="OpenSymbol;Arial Unicode MS"/>
      <w:sz w:val="22"/>
    </w:rPr>
  </w:style>
  <w:style w:type="character" w:customStyle="1" w:styleId="ListLabel1386">
    <w:name w:val="ListLabel 1386"/>
    <w:qFormat/>
    <w:rsid w:val="00372D5E"/>
    <w:rPr>
      <w:rFonts w:cs="OpenSymbol;Arial Unicode MS"/>
    </w:rPr>
  </w:style>
  <w:style w:type="character" w:customStyle="1" w:styleId="ListLabel1387">
    <w:name w:val="ListLabel 1387"/>
    <w:qFormat/>
    <w:rsid w:val="00372D5E"/>
    <w:rPr>
      <w:rFonts w:cs="OpenSymbol;Arial Unicode MS"/>
      <w:sz w:val="22"/>
    </w:rPr>
  </w:style>
  <w:style w:type="character" w:customStyle="1" w:styleId="ListLabel1388">
    <w:name w:val="ListLabel 1388"/>
    <w:qFormat/>
    <w:rsid w:val="00372D5E"/>
    <w:rPr>
      <w:rFonts w:cs="Mangal;Courier New"/>
      <w:sz w:val="22"/>
    </w:rPr>
  </w:style>
  <w:style w:type="character" w:customStyle="1" w:styleId="ListLabel1389">
    <w:name w:val="ListLabel 1389"/>
    <w:qFormat/>
    <w:rsid w:val="00372D5E"/>
    <w:rPr>
      <w:rFonts w:cs="OpenSymbol;Arial Unicode MS"/>
      <w:sz w:val="22"/>
    </w:rPr>
  </w:style>
  <w:style w:type="character" w:customStyle="1" w:styleId="ListLabel1390">
    <w:name w:val="ListLabel 1390"/>
    <w:qFormat/>
    <w:rsid w:val="00372D5E"/>
    <w:rPr>
      <w:rFonts w:cs="OpenSymbol;Arial Unicode MS"/>
      <w:sz w:val="22"/>
    </w:rPr>
  </w:style>
  <w:style w:type="character" w:customStyle="1" w:styleId="ListLabel1391">
    <w:name w:val="ListLabel 1391"/>
    <w:qFormat/>
    <w:rsid w:val="00372D5E"/>
    <w:rPr>
      <w:rFonts w:cs="OpenSymbol;Arial Unicode MS"/>
    </w:rPr>
  </w:style>
  <w:style w:type="character" w:customStyle="1" w:styleId="ListLabel1392">
    <w:name w:val="ListLabel 1392"/>
    <w:qFormat/>
    <w:rsid w:val="00372D5E"/>
    <w:rPr>
      <w:rFonts w:cs="OpenSymbol;Arial Unicode MS"/>
    </w:rPr>
  </w:style>
  <w:style w:type="character" w:customStyle="1" w:styleId="ListLabel1393">
    <w:name w:val="ListLabel 1393"/>
    <w:qFormat/>
    <w:rsid w:val="00372D5E"/>
    <w:rPr>
      <w:rFonts w:cs="OpenSymbol;Arial Unicode MS"/>
    </w:rPr>
  </w:style>
  <w:style w:type="character" w:customStyle="1" w:styleId="ListLabel1394">
    <w:name w:val="ListLabel 1394"/>
    <w:qFormat/>
    <w:rsid w:val="00372D5E"/>
    <w:rPr>
      <w:rFonts w:cs="OpenSymbol;Arial Unicode MS"/>
    </w:rPr>
  </w:style>
  <w:style w:type="character" w:customStyle="1" w:styleId="ListLabel1395">
    <w:name w:val="ListLabel 1395"/>
    <w:qFormat/>
    <w:rsid w:val="00372D5E"/>
    <w:rPr>
      <w:rFonts w:cs="OpenSymbol;Arial Unicode MS"/>
    </w:rPr>
  </w:style>
  <w:style w:type="character" w:customStyle="1" w:styleId="ListLabel1396">
    <w:name w:val="ListLabel 1396"/>
    <w:qFormat/>
    <w:rsid w:val="00372D5E"/>
    <w:rPr>
      <w:rFonts w:cs="OpenSymbol;Arial Unicode MS"/>
    </w:rPr>
  </w:style>
  <w:style w:type="character" w:customStyle="1" w:styleId="ListLabel1397">
    <w:name w:val="ListLabel 1397"/>
    <w:qFormat/>
    <w:rsid w:val="00372D5E"/>
    <w:rPr>
      <w:rFonts w:cs="OpenSymbol;Arial Unicode MS"/>
    </w:rPr>
  </w:style>
  <w:style w:type="character" w:customStyle="1" w:styleId="ListLabel1398">
    <w:name w:val="ListLabel 1398"/>
    <w:qFormat/>
    <w:rsid w:val="00372D5E"/>
    <w:rPr>
      <w:rFonts w:cs="OpenSymbol;Arial Unicode MS"/>
    </w:rPr>
  </w:style>
  <w:style w:type="character" w:customStyle="1" w:styleId="ListLabel1399">
    <w:name w:val="ListLabel 1399"/>
    <w:qFormat/>
    <w:rsid w:val="00372D5E"/>
    <w:rPr>
      <w:rFonts w:eastAsia="OpenSymbol;Arial Unicode MS" w:cs="OpenSymbol;Arial Unicode MS"/>
      <w:sz w:val="22"/>
    </w:rPr>
  </w:style>
  <w:style w:type="character" w:customStyle="1" w:styleId="ListLabel1400">
    <w:name w:val="ListLabel 1400"/>
    <w:qFormat/>
    <w:rsid w:val="00372D5E"/>
    <w:rPr>
      <w:rFonts w:eastAsia="OpenSymbol;Arial Unicode MS" w:cs="OpenSymbol;Arial Unicode MS"/>
    </w:rPr>
  </w:style>
  <w:style w:type="character" w:customStyle="1" w:styleId="ListLabel1401">
    <w:name w:val="ListLabel 1401"/>
    <w:qFormat/>
    <w:rsid w:val="00372D5E"/>
    <w:rPr>
      <w:rFonts w:eastAsia="OpenSymbol;Arial Unicode MS" w:cs="OpenSymbol;Arial Unicode MS"/>
    </w:rPr>
  </w:style>
  <w:style w:type="character" w:customStyle="1" w:styleId="ListLabel1402">
    <w:name w:val="ListLabel 1402"/>
    <w:qFormat/>
    <w:rsid w:val="00372D5E"/>
    <w:rPr>
      <w:rFonts w:eastAsia="OpenSymbol;Arial Unicode MS" w:cs="OpenSymbol;Arial Unicode MS"/>
    </w:rPr>
  </w:style>
  <w:style w:type="character" w:customStyle="1" w:styleId="ListLabel1403">
    <w:name w:val="ListLabel 1403"/>
    <w:qFormat/>
    <w:rsid w:val="00372D5E"/>
    <w:rPr>
      <w:rFonts w:eastAsia="OpenSymbol;Arial Unicode MS" w:cs="OpenSymbol;Arial Unicode MS"/>
    </w:rPr>
  </w:style>
  <w:style w:type="character" w:customStyle="1" w:styleId="ListLabel1404">
    <w:name w:val="ListLabel 1404"/>
    <w:qFormat/>
    <w:rsid w:val="00372D5E"/>
    <w:rPr>
      <w:rFonts w:eastAsia="OpenSymbol;Arial Unicode MS" w:cs="OpenSymbol;Arial Unicode MS"/>
    </w:rPr>
  </w:style>
  <w:style w:type="character" w:customStyle="1" w:styleId="ListLabel1405">
    <w:name w:val="ListLabel 1405"/>
    <w:qFormat/>
    <w:rsid w:val="00372D5E"/>
    <w:rPr>
      <w:rFonts w:eastAsia="OpenSymbol;Arial Unicode MS" w:cs="OpenSymbol;Arial Unicode MS"/>
    </w:rPr>
  </w:style>
  <w:style w:type="character" w:customStyle="1" w:styleId="ListLabel1406">
    <w:name w:val="ListLabel 1406"/>
    <w:qFormat/>
    <w:rsid w:val="00372D5E"/>
    <w:rPr>
      <w:rFonts w:eastAsia="OpenSymbol;Arial Unicode MS" w:cs="OpenSymbol;Arial Unicode MS"/>
    </w:rPr>
  </w:style>
  <w:style w:type="character" w:customStyle="1" w:styleId="ListLabel1407">
    <w:name w:val="ListLabel 1407"/>
    <w:qFormat/>
    <w:rsid w:val="00372D5E"/>
    <w:rPr>
      <w:rFonts w:eastAsia="OpenSymbol;Arial Unicode MS" w:cs="OpenSymbol;Arial Unicode MS"/>
    </w:rPr>
  </w:style>
  <w:style w:type="character" w:customStyle="1" w:styleId="ListLabel1408">
    <w:name w:val="ListLabel 1408"/>
    <w:qFormat/>
    <w:rsid w:val="00372D5E"/>
    <w:rPr>
      <w:rFonts w:cs="OpenSymbol;Arial Unicode MS"/>
      <w:sz w:val="22"/>
    </w:rPr>
  </w:style>
  <w:style w:type="character" w:customStyle="1" w:styleId="ListLabel1409">
    <w:name w:val="ListLabel 1409"/>
    <w:qFormat/>
    <w:rsid w:val="00372D5E"/>
    <w:rPr>
      <w:rFonts w:cs="OpenSymbol;Arial Unicode MS"/>
    </w:rPr>
  </w:style>
  <w:style w:type="character" w:customStyle="1" w:styleId="ListLabel1410">
    <w:name w:val="ListLabel 1410"/>
    <w:qFormat/>
    <w:rsid w:val="00372D5E"/>
    <w:rPr>
      <w:rFonts w:cs="OpenSymbol;Arial Unicode MS"/>
    </w:rPr>
  </w:style>
  <w:style w:type="character" w:customStyle="1" w:styleId="ListLabel1411">
    <w:name w:val="ListLabel 1411"/>
    <w:qFormat/>
    <w:rsid w:val="00372D5E"/>
    <w:rPr>
      <w:rFonts w:cs="OpenSymbol;Arial Unicode MS"/>
    </w:rPr>
  </w:style>
  <w:style w:type="character" w:customStyle="1" w:styleId="ListLabel1412">
    <w:name w:val="ListLabel 1412"/>
    <w:qFormat/>
    <w:rsid w:val="00372D5E"/>
    <w:rPr>
      <w:rFonts w:cs="OpenSymbol;Arial Unicode MS"/>
    </w:rPr>
  </w:style>
  <w:style w:type="character" w:customStyle="1" w:styleId="ListLabel1413">
    <w:name w:val="ListLabel 1413"/>
    <w:qFormat/>
    <w:rsid w:val="00372D5E"/>
    <w:rPr>
      <w:rFonts w:cs="OpenSymbol;Arial Unicode MS"/>
    </w:rPr>
  </w:style>
  <w:style w:type="character" w:customStyle="1" w:styleId="ListLabel1414">
    <w:name w:val="ListLabel 1414"/>
    <w:qFormat/>
    <w:rsid w:val="00372D5E"/>
    <w:rPr>
      <w:rFonts w:cs="OpenSymbol;Arial Unicode MS"/>
    </w:rPr>
  </w:style>
  <w:style w:type="character" w:customStyle="1" w:styleId="ListLabel1415">
    <w:name w:val="ListLabel 1415"/>
    <w:qFormat/>
    <w:rsid w:val="00372D5E"/>
    <w:rPr>
      <w:rFonts w:cs="OpenSymbol;Arial Unicode MS"/>
    </w:rPr>
  </w:style>
  <w:style w:type="character" w:customStyle="1" w:styleId="ListLabel1416">
    <w:name w:val="ListLabel 1416"/>
    <w:qFormat/>
    <w:rsid w:val="00372D5E"/>
    <w:rPr>
      <w:rFonts w:cs="OpenSymbol;Arial Unicode MS"/>
    </w:rPr>
  </w:style>
  <w:style w:type="character" w:customStyle="1" w:styleId="ListLabel1417">
    <w:name w:val="ListLabel 1417"/>
    <w:qFormat/>
    <w:rsid w:val="00372D5E"/>
    <w:rPr>
      <w:rFonts w:cs="OpenSymbol;Arial Unicode MS"/>
      <w:sz w:val="22"/>
    </w:rPr>
  </w:style>
  <w:style w:type="character" w:customStyle="1" w:styleId="ListLabel1418">
    <w:name w:val="ListLabel 1418"/>
    <w:qFormat/>
    <w:rsid w:val="00372D5E"/>
    <w:rPr>
      <w:rFonts w:cs="OpenSymbol;Arial Unicode MS"/>
    </w:rPr>
  </w:style>
  <w:style w:type="character" w:customStyle="1" w:styleId="ListLabel1419">
    <w:name w:val="ListLabel 1419"/>
    <w:qFormat/>
    <w:rsid w:val="00372D5E"/>
    <w:rPr>
      <w:rFonts w:cs="OpenSymbol;Arial Unicode MS"/>
    </w:rPr>
  </w:style>
  <w:style w:type="character" w:customStyle="1" w:styleId="ListLabel1420">
    <w:name w:val="ListLabel 1420"/>
    <w:qFormat/>
    <w:rsid w:val="00372D5E"/>
    <w:rPr>
      <w:rFonts w:cs="OpenSymbol;Arial Unicode MS"/>
    </w:rPr>
  </w:style>
  <w:style w:type="character" w:customStyle="1" w:styleId="ListLabel1421">
    <w:name w:val="ListLabel 1421"/>
    <w:qFormat/>
    <w:rsid w:val="00372D5E"/>
    <w:rPr>
      <w:rFonts w:cs="OpenSymbol;Arial Unicode MS"/>
    </w:rPr>
  </w:style>
  <w:style w:type="character" w:customStyle="1" w:styleId="ListLabel1422">
    <w:name w:val="ListLabel 1422"/>
    <w:qFormat/>
    <w:rsid w:val="00372D5E"/>
    <w:rPr>
      <w:rFonts w:cs="OpenSymbol;Arial Unicode MS"/>
    </w:rPr>
  </w:style>
  <w:style w:type="character" w:customStyle="1" w:styleId="ListLabel1423">
    <w:name w:val="ListLabel 1423"/>
    <w:qFormat/>
    <w:rsid w:val="00372D5E"/>
    <w:rPr>
      <w:rFonts w:cs="OpenSymbol;Arial Unicode MS"/>
    </w:rPr>
  </w:style>
  <w:style w:type="character" w:customStyle="1" w:styleId="ListLabel1424">
    <w:name w:val="ListLabel 1424"/>
    <w:qFormat/>
    <w:rsid w:val="00372D5E"/>
    <w:rPr>
      <w:rFonts w:cs="OpenSymbol;Arial Unicode MS"/>
    </w:rPr>
  </w:style>
  <w:style w:type="character" w:customStyle="1" w:styleId="ListLabel1425">
    <w:name w:val="ListLabel 1425"/>
    <w:qFormat/>
    <w:rsid w:val="00372D5E"/>
    <w:rPr>
      <w:rFonts w:cs="OpenSymbol;Arial Unicode MS"/>
    </w:rPr>
  </w:style>
  <w:style w:type="character" w:customStyle="1" w:styleId="ListLabel1426">
    <w:name w:val="ListLabel 1426"/>
    <w:qFormat/>
    <w:rsid w:val="00372D5E"/>
    <w:rPr>
      <w:rFonts w:cs="OpenSymbol;Arial Unicode MS"/>
      <w:sz w:val="22"/>
      <w:szCs w:val="22"/>
    </w:rPr>
  </w:style>
  <w:style w:type="character" w:customStyle="1" w:styleId="ListLabel1427">
    <w:name w:val="ListLabel 1427"/>
    <w:qFormat/>
    <w:rsid w:val="00372D5E"/>
    <w:rPr>
      <w:rFonts w:cs="OpenSymbol;Arial Unicode MS"/>
      <w:sz w:val="22"/>
      <w:szCs w:val="22"/>
    </w:rPr>
  </w:style>
  <w:style w:type="character" w:customStyle="1" w:styleId="ListLabel1428">
    <w:name w:val="ListLabel 1428"/>
    <w:qFormat/>
    <w:rsid w:val="00372D5E"/>
    <w:rPr>
      <w:rFonts w:cs="OpenSymbol;Arial Unicode MS"/>
      <w:sz w:val="22"/>
      <w:szCs w:val="22"/>
    </w:rPr>
  </w:style>
  <w:style w:type="character" w:customStyle="1" w:styleId="ListLabel1429">
    <w:name w:val="ListLabel 1429"/>
    <w:qFormat/>
    <w:rsid w:val="00372D5E"/>
    <w:rPr>
      <w:rFonts w:cs="OpenSymbol;Arial Unicode MS"/>
      <w:sz w:val="22"/>
      <w:szCs w:val="22"/>
    </w:rPr>
  </w:style>
  <w:style w:type="character" w:customStyle="1" w:styleId="ListLabel1430">
    <w:name w:val="ListLabel 1430"/>
    <w:qFormat/>
    <w:rsid w:val="00372D5E"/>
    <w:rPr>
      <w:rFonts w:cs="OpenSymbol;Arial Unicode MS"/>
      <w:sz w:val="22"/>
      <w:szCs w:val="22"/>
    </w:rPr>
  </w:style>
  <w:style w:type="character" w:customStyle="1" w:styleId="ListLabel1431">
    <w:name w:val="ListLabel 1431"/>
    <w:qFormat/>
    <w:rsid w:val="00372D5E"/>
    <w:rPr>
      <w:rFonts w:cs="OpenSymbol;Arial Unicode MS"/>
      <w:sz w:val="22"/>
      <w:szCs w:val="22"/>
    </w:rPr>
  </w:style>
  <w:style w:type="character" w:customStyle="1" w:styleId="ListLabel1432">
    <w:name w:val="ListLabel 1432"/>
    <w:qFormat/>
    <w:rsid w:val="00372D5E"/>
    <w:rPr>
      <w:rFonts w:cs="OpenSymbol;Arial Unicode MS"/>
      <w:sz w:val="22"/>
      <w:szCs w:val="22"/>
    </w:rPr>
  </w:style>
  <w:style w:type="character" w:customStyle="1" w:styleId="ListLabel1433">
    <w:name w:val="ListLabel 1433"/>
    <w:qFormat/>
    <w:rsid w:val="00372D5E"/>
    <w:rPr>
      <w:rFonts w:cs="OpenSymbol;Arial Unicode MS"/>
      <w:sz w:val="22"/>
      <w:szCs w:val="22"/>
    </w:rPr>
  </w:style>
  <w:style w:type="character" w:customStyle="1" w:styleId="ListLabel1434">
    <w:name w:val="ListLabel 1434"/>
    <w:qFormat/>
    <w:rsid w:val="00372D5E"/>
    <w:rPr>
      <w:rFonts w:cs="OpenSymbol;Arial Unicode MS"/>
      <w:sz w:val="22"/>
      <w:szCs w:val="22"/>
    </w:rPr>
  </w:style>
  <w:style w:type="character" w:customStyle="1" w:styleId="ListLabel1435">
    <w:name w:val="ListLabel 1435"/>
    <w:qFormat/>
    <w:rsid w:val="00372D5E"/>
    <w:rPr>
      <w:rFonts w:cs="OpenSymbol;Arial Unicode MS"/>
      <w:sz w:val="22"/>
      <w:szCs w:val="22"/>
    </w:rPr>
  </w:style>
  <w:style w:type="character" w:customStyle="1" w:styleId="ListLabel1436">
    <w:name w:val="ListLabel 1436"/>
    <w:qFormat/>
    <w:rsid w:val="00372D5E"/>
    <w:rPr>
      <w:rFonts w:cs="OpenSymbol;Arial Unicode MS"/>
      <w:sz w:val="22"/>
      <w:szCs w:val="22"/>
    </w:rPr>
  </w:style>
  <w:style w:type="character" w:customStyle="1" w:styleId="ListLabel1437">
    <w:name w:val="ListLabel 1437"/>
    <w:qFormat/>
    <w:rsid w:val="00372D5E"/>
    <w:rPr>
      <w:rFonts w:cs="OpenSymbol;Arial Unicode MS"/>
      <w:sz w:val="22"/>
      <w:szCs w:val="22"/>
    </w:rPr>
  </w:style>
  <w:style w:type="character" w:customStyle="1" w:styleId="ListLabel1438">
    <w:name w:val="ListLabel 1438"/>
    <w:qFormat/>
    <w:rsid w:val="00372D5E"/>
    <w:rPr>
      <w:rFonts w:cs="OpenSymbol;Arial Unicode MS"/>
      <w:sz w:val="22"/>
      <w:szCs w:val="22"/>
    </w:rPr>
  </w:style>
  <w:style w:type="character" w:customStyle="1" w:styleId="ListLabel1439">
    <w:name w:val="ListLabel 1439"/>
    <w:qFormat/>
    <w:rsid w:val="00372D5E"/>
    <w:rPr>
      <w:rFonts w:cs="OpenSymbol;Arial Unicode MS"/>
      <w:sz w:val="22"/>
      <w:szCs w:val="22"/>
    </w:rPr>
  </w:style>
  <w:style w:type="character" w:customStyle="1" w:styleId="ListLabel1440">
    <w:name w:val="ListLabel 1440"/>
    <w:qFormat/>
    <w:rsid w:val="00372D5E"/>
    <w:rPr>
      <w:rFonts w:cs="OpenSymbol;Arial Unicode MS"/>
      <w:sz w:val="22"/>
      <w:szCs w:val="22"/>
    </w:rPr>
  </w:style>
  <w:style w:type="character" w:customStyle="1" w:styleId="ListLabel1441">
    <w:name w:val="ListLabel 1441"/>
    <w:qFormat/>
    <w:rsid w:val="00372D5E"/>
    <w:rPr>
      <w:rFonts w:cs="OpenSymbol;Arial Unicode MS"/>
      <w:sz w:val="22"/>
      <w:szCs w:val="22"/>
    </w:rPr>
  </w:style>
  <w:style w:type="character" w:customStyle="1" w:styleId="ListLabel1442">
    <w:name w:val="ListLabel 1442"/>
    <w:qFormat/>
    <w:rsid w:val="00372D5E"/>
    <w:rPr>
      <w:rFonts w:cs="OpenSymbol;Arial Unicode MS"/>
      <w:sz w:val="22"/>
      <w:szCs w:val="22"/>
    </w:rPr>
  </w:style>
  <w:style w:type="character" w:customStyle="1" w:styleId="ListLabel1443">
    <w:name w:val="ListLabel 1443"/>
    <w:qFormat/>
    <w:rsid w:val="00372D5E"/>
    <w:rPr>
      <w:rFonts w:cs="OpenSymbol;Arial Unicode MS"/>
      <w:sz w:val="22"/>
      <w:szCs w:val="22"/>
    </w:rPr>
  </w:style>
  <w:style w:type="character" w:customStyle="1" w:styleId="ListLabel1444">
    <w:name w:val="ListLabel 1444"/>
    <w:qFormat/>
    <w:rsid w:val="00372D5E"/>
    <w:rPr>
      <w:rFonts w:cs="OpenSymbol;Arial Unicode MS"/>
      <w:sz w:val="22"/>
    </w:rPr>
  </w:style>
  <w:style w:type="character" w:customStyle="1" w:styleId="ListLabel1445">
    <w:name w:val="ListLabel 1445"/>
    <w:qFormat/>
    <w:rsid w:val="00372D5E"/>
    <w:rPr>
      <w:rFonts w:cs="OpenSymbol;Arial Unicode MS"/>
    </w:rPr>
  </w:style>
  <w:style w:type="character" w:customStyle="1" w:styleId="ListLabel1446">
    <w:name w:val="ListLabel 1446"/>
    <w:qFormat/>
    <w:rsid w:val="00372D5E"/>
    <w:rPr>
      <w:rFonts w:cs="OpenSymbol;Arial Unicode MS"/>
    </w:rPr>
  </w:style>
  <w:style w:type="character" w:customStyle="1" w:styleId="ListLabel1447">
    <w:name w:val="ListLabel 1447"/>
    <w:qFormat/>
    <w:rsid w:val="00372D5E"/>
    <w:rPr>
      <w:rFonts w:cs="OpenSymbol;Arial Unicode MS"/>
    </w:rPr>
  </w:style>
  <w:style w:type="character" w:customStyle="1" w:styleId="ListLabel1448">
    <w:name w:val="ListLabel 1448"/>
    <w:qFormat/>
    <w:rsid w:val="00372D5E"/>
    <w:rPr>
      <w:rFonts w:cs="OpenSymbol;Arial Unicode MS"/>
    </w:rPr>
  </w:style>
  <w:style w:type="character" w:customStyle="1" w:styleId="ListLabel1449">
    <w:name w:val="ListLabel 1449"/>
    <w:qFormat/>
    <w:rsid w:val="00372D5E"/>
    <w:rPr>
      <w:rFonts w:cs="OpenSymbol;Arial Unicode MS"/>
    </w:rPr>
  </w:style>
  <w:style w:type="character" w:customStyle="1" w:styleId="ListLabel1450">
    <w:name w:val="ListLabel 1450"/>
    <w:qFormat/>
    <w:rsid w:val="00372D5E"/>
    <w:rPr>
      <w:rFonts w:cs="OpenSymbol;Arial Unicode MS"/>
    </w:rPr>
  </w:style>
  <w:style w:type="character" w:customStyle="1" w:styleId="ListLabel1451">
    <w:name w:val="ListLabel 1451"/>
    <w:qFormat/>
    <w:rsid w:val="00372D5E"/>
    <w:rPr>
      <w:rFonts w:cs="OpenSymbol;Arial Unicode MS"/>
    </w:rPr>
  </w:style>
  <w:style w:type="character" w:customStyle="1" w:styleId="ListLabel1452">
    <w:name w:val="ListLabel 1452"/>
    <w:qFormat/>
    <w:rsid w:val="00372D5E"/>
    <w:rPr>
      <w:rFonts w:cs="OpenSymbol;Arial Unicode MS"/>
    </w:rPr>
  </w:style>
  <w:style w:type="character" w:customStyle="1" w:styleId="ListLabel1453">
    <w:name w:val="ListLabel 1453"/>
    <w:qFormat/>
    <w:rsid w:val="00372D5E"/>
    <w:rPr>
      <w:rFonts w:cs="OpenSymbol;Arial Unicode MS"/>
      <w:sz w:val="22"/>
      <w:szCs w:val="22"/>
    </w:rPr>
  </w:style>
  <w:style w:type="character" w:customStyle="1" w:styleId="ListLabel1454">
    <w:name w:val="ListLabel 1454"/>
    <w:qFormat/>
    <w:rsid w:val="00372D5E"/>
    <w:rPr>
      <w:rFonts w:cs="OpenSymbol;Arial Unicode MS"/>
      <w:sz w:val="22"/>
      <w:szCs w:val="22"/>
    </w:rPr>
  </w:style>
  <w:style w:type="character" w:customStyle="1" w:styleId="ListLabel1455">
    <w:name w:val="ListLabel 1455"/>
    <w:qFormat/>
    <w:rsid w:val="00372D5E"/>
    <w:rPr>
      <w:rFonts w:cs="OpenSymbol;Arial Unicode MS"/>
      <w:sz w:val="22"/>
      <w:szCs w:val="22"/>
    </w:rPr>
  </w:style>
  <w:style w:type="character" w:customStyle="1" w:styleId="ListLabel1456">
    <w:name w:val="ListLabel 1456"/>
    <w:qFormat/>
    <w:rsid w:val="00372D5E"/>
    <w:rPr>
      <w:rFonts w:cs="OpenSymbol;Arial Unicode MS"/>
      <w:sz w:val="22"/>
      <w:szCs w:val="22"/>
    </w:rPr>
  </w:style>
  <w:style w:type="character" w:customStyle="1" w:styleId="ListLabel1457">
    <w:name w:val="ListLabel 1457"/>
    <w:qFormat/>
    <w:rsid w:val="00372D5E"/>
    <w:rPr>
      <w:rFonts w:cs="OpenSymbol;Arial Unicode MS"/>
      <w:sz w:val="22"/>
      <w:szCs w:val="22"/>
    </w:rPr>
  </w:style>
  <w:style w:type="character" w:customStyle="1" w:styleId="ListLabel1458">
    <w:name w:val="ListLabel 1458"/>
    <w:qFormat/>
    <w:rsid w:val="00372D5E"/>
    <w:rPr>
      <w:rFonts w:cs="OpenSymbol;Arial Unicode MS"/>
      <w:sz w:val="22"/>
      <w:szCs w:val="22"/>
    </w:rPr>
  </w:style>
  <w:style w:type="character" w:customStyle="1" w:styleId="ListLabel1459">
    <w:name w:val="ListLabel 1459"/>
    <w:qFormat/>
    <w:rsid w:val="00372D5E"/>
    <w:rPr>
      <w:rFonts w:cs="OpenSymbol;Arial Unicode MS"/>
      <w:sz w:val="22"/>
      <w:szCs w:val="22"/>
    </w:rPr>
  </w:style>
  <w:style w:type="character" w:customStyle="1" w:styleId="ListLabel1460">
    <w:name w:val="ListLabel 1460"/>
    <w:qFormat/>
    <w:rsid w:val="00372D5E"/>
    <w:rPr>
      <w:rFonts w:cs="OpenSymbol;Arial Unicode MS"/>
      <w:sz w:val="22"/>
      <w:szCs w:val="22"/>
    </w:rPr>
  </w:style>
  <w:style w:type="character" w:customStyle="1" w:styleId="ListLabel1461">
    <w:name w:val="ListLabel 1461"/>
    <w:qFormat/>
    <w:rsid w:val="00372D5E"/>
    <w:rPr>
      <w:rFonts w:cs="OpenSymbol;Arial Unicode MS"/>
      <w:sz w:val="22"/>
      <w:szCs w:val="22"/>
    </w:rPr>
  </w:style>
  <w:style w:type="character" w:customStyle="1" w:styleId="ListLabel1462">
    <w:name w:val="ListLabel 1462"/>
    <w:qFormat/>
    <w:rsid w:val="00372D5E"/>
    <w:rPr>
      <w:rFonts w:cs="OpenSymbol;Arial Unicode MS"/>
    </w:rPr>
  </w:style>
  <w:style w:type="character" w:customStyle="1" w:styleId="ListLabel1463">
    <w:name w:val="ListLabel 1463"/>
    <w:qFormat/>
    <w:rsid w:val="00372D5E"/>
    <w:rPr>
      <w:rFonts w:cs="OpenSymbol;Arial Unicode MS"/>
    </w:rPr>
  </w:style>
  <w:style w:type="character" w:customStyle="1" w:styleId="ListLabel1464">
    <w:name w:val="ListLabel 1464"/>
    <w:qFormat/>
    <w:rsid w:val="00372D5E"/>
    <w:rPr>
      <w:rFonts w:cs="OpenSymbol;Arial Unicode MS"/>
    </w:rPr>
  </w:style>
  <w:style w:type="character" w:customStyle="1" w:styleId="ListLabel1465">
    <w:name w:val="ListLabel 1465"/>
    <w:qFormat/>
    <w:rsid w:val="00372D5E"/>
    <w:rPr>
      <w:rFonts w:cs="OpenSymbol;Arial Unicode MS"/>
    </w:rPr>
  </w:style>
  <w:style w:type="character" w:customStyle="1" w:styleId="ListLabel1466">
    <w:name w:val="ListLabel 1466"/>
    <w:qFormat/>
    <w:rsid w:val="00372D5E"/>
    <w:rPr>
      <w:rFonts w:cs="OpenSymbol;Arial Unicode MS"/>
    </w:rPr>
  </w:style>
  <w:style w:type="character" w:customStyle="1" w:styleId="ListLabel1467">
    <w:name w:val="ListLabel 1467"/>
    <w:qFormat/>
    <w:rsid w:val="00372D5E"/>
    <w:rPr>
      <w:rFonts w:cs="OpenSymbol;Arial Unicode MS"/>
    </w:rPr>
  </w:style>
  <w:style w:type="character" w:customStyle="1" w:styleId="ListLabel1468">
    <w:name w:val="ListLabel 1468"/>
    <w:qFormat/>
    <w:rsid w:val="00372D5E"/>
    <w:rPr>
      <w:rFonts w:cs="OpenSymbol;Arial Unicode MS"/>
    </w:rPr>
  </w:style>
  <w:style w:type="character" w:customStyle="1" w:styleId="ListLabel1469">
    <w:name w:val="ListLabel 1469"/>
    <w:qFormat/>
    <w:rsid w:val="00372D5E"/>
    <w:rPr>
      <w:rFonts w:cs="OpenSymbol;Arial Unicode MS"/>
    </w:rPr>
  </w:style>
  <w:style w:type="character" w:customStyle="1" w:styleId="ListLabel1470">
    <w:name w:val="ListLabel 1470"/>
    <w:qFormat/>
    <w:rsid w:val="00372D5E"/>
    <w:rPr>
      <w:rFonts w:cs="OpenSymbol;Arial Unicode MS"/>
    </w:rPr>
  </w:style>
  <w:style w:type="character" w:customStyle="1" w:styleId="ListLabel1471">
    <w:name w:val="ListLabel 1471"/>
    <w:qFormat/>
    <w:rsid w:val="00372D5E"/>
    <w:rPr>
      <w:rFonts w:cs="OpenSymbol;Arial Unicode MS"/>
      <w:sz w:val="22"/>
      <w:szCs w:val="22"/>
    </w:rPr>
  </w:style>
  <w:style w:type="character" w:customStyle="1" w:styleId="ListLabel1472">
    <w:name w:val="ListLabel 1472"/>
    <w:qFormat/>
    <w:rsid w:val="00372D5E"/>
    <w:rPr>
      <w:rFonts w:cs="OpenSymbol;Arial Unicode MS"/>
      <w:sz w:val="22"/>
      <w:szCs w:val="22"/>
    </w:rPr>
  </w:style>
  <w:style w:type="character" w:customStyle="1" w:styleId="ListLabel1473">
    <w:name w:val="ListLabel 1473"/>
    <w:qFormat/>
    <w:rsid w:val="00372D5E"/>
    <w:rPr>
      <w:rFonts w:cs="OpenSymbol;Arial Unicode MS"/>
      <w:sz w:val="22"/>
      <w:szCs w:val="22"/>
    </w:rPr>
  </w:style>
  <w:style w:type="character" w:customStyle="1" w:styleId="ListLabel1474">
    <w:name w:val="ListLabel 1474"/>
    <w:qFormat/>
    <w:rsid w:val="00372D5E"/>
    <w:rPr>
      <w:rFonts w:cs="OpenSymbol;Arial Unicode MS"/>
      <w:sz w:val="22"/>
      <w:szCs w:val="22"/>
    </w:rPr>
  </w:style>
  <w:style w:type="character" w:customStyle="1" w:styleId="ListLabel1475">
    <w:name w:val="ListLabel 1475"/>
    <w:qFormat/>
    <w:rsid w:val="00372D5E"/>
    <w:rPr>
      <w:rFonts w:cs="OpenSymbol;Arial Unicode MS"/>
      <w:sz w:val="22"/>
      <w:szCs w:val="22"/>
    </w:rPr>
  </w:style>
  <w:style w:type="character" w:customStyle="1" w:styleId="ListLabel1476">
    <w:name w:val="ListLabel 1476"/>
    <w:qFormat/>
    <w:rsid w:val="00372D5E"/>
    <w:rPr>
      <w:rFonts w:cs="OpenSymbol;Arial Unicode MS"/>
      <w:sz w:val="22"/>
      <w:szCs w:val="22"/>
    </w:rPr>
  </w:style>
  <w:style w:type="character" w:customStyle="1" w:styleId="ListLabel1477">
    <w:name w:val="ListLabel 1477"/>
    <w:qFormat/>
    <w:rsid w:val="00372D5E"/>
    <w:rPr>
      <w:rFonts w:cs="OpenSymbol;Arial Unicode MS"/>
      <w:sz w:val="22"/>
      <w:szCs w:val="22"/>
    </w:rPr>
  </w:style>
  <w:style w:type="character" w:customStyle="1" w:styleId="ListLabel1478">
    <w:name w:val="ListLabel 1478"/>
    <w:qFormat/>
    <w:rsid w:val="00372D5E"/>
    <w:rPr>
      <w:rFonts w:cs="OpenSymbol;Arial Unicode MS"/>
      <w:sz w:val="22"/>
      <w:szCs w:val="22"/>
    </w:rPr>
  </w:style>
  <w:style w:type="character" w:customStyle="1" w:styleId="ListLabel1479">
    <w:name w:val="ListLabel 1479"/>
    <w:qFormat/>
    <w:rsid w:val="00372D5E"/>
    <w:rPr>
      <w:rFonts w:cs="OpenSymbol;Arial Unicode MS"/>
      <w:sz w:val="22"/>
      <w:szCs w:val="22"/>
    </w:rPr>
  </w:style>
  <w:style w:type="character" w:customStyle="1" w:styleId="ListLabel1480">
    <w:name w:val="ListLabel 1480"/>
    <w:qFormat/>
    <w:rsid w:val="00372D5E"/>
    <w:rPr>
      <w:rFonts w:cs="OpenSymbol;Arial Unicode MS"/>
    </w:rPr>
  </w:style>
  <w:style w:type="character" w:customStyle="1" w:styleId="ListLabel1481">
    <w:name w:val="ListLabel 1481"/>
    <w:qFormat/>
    <w:rsid w:val="00372D5E"/>
    <w:rPr>
      <w:rFonts w:cs="OpenSymbol;Arial Unicode MS"/>
    </w:rPr>
  </w:style>
  <w:style w:type="character" w:customStyle="1" w:styleId="ListLabel1482">
    <w:name w:val="ListLabel 1482"/>
    <w:qFormat/>
    <w:rsid w:val="00372D5E"/>
    <w:rPr>
      <w:rFonts w:cs="OpenSymbol;Arial Unicode MS"/>
    </w:rPr>
  </w:style>
  <w:style w:type="character" w:customStyle="1" w:styleId="ListLabel1483">
    <w:name w:val="ListLabel 1483"/>
    <w:qFormat/>
    <w:rsid w:val="00372D5E"/>
    <w:rPr>
      <w:rFonts w:cs="OpenSymbol;Arial Unicode MS"/>
    </w:rPr>
  </w:style>
  <w:style w:type="character" w:customStyle="1" w:styleId="ListLabel1484">
    <w:name w:val="ListLabel 1484"/>
    <w:qFormat/>
    <w:rsid w:val="00372D5E"/>
    <w:rPr>
      <w:rFonts w:cs="OpenSymbol;Arial Unicode MS"/>
    </w:rPr>
  </w:style>
  <w:style w:type="character" w:customStyle="1" w:styleId="ListLabel1485">
    <w:name w:val="ListLabel 1485"/>
    <w:qFormat/>
    <w:rsid w:val="00372D5E"/>
    <w:rPr>
      <w:rFonts w:cs="OpenSymbol;Arial Unicode MS"/>
    </w:rPr>
  </w:style>
  <w:style w:type="character" w:customStyle="1" w:styleId="ListLabel1486">
    <w:name w:val="ListLabel 1486"/>
    <w:qFormat/>
    <w:rsid w:val="00372D5E"/>
    <w:rPr>
      <w:rFonts w:cs="OpenSymbol;Arial Unicode MS"/>
    </w:rPr>
  </w:style>
  <w:style w:type="character" w:customStyle="1" w:styleId="ListLabel1487">
    <w:name w:val="ListLabel 1487"/>
    <w:qFormat/>
    <w:rsid w:val="00372D5E"/>
    <w:rPr>
      <w:rFonts w:cs="OpenSymbol;Arial Unicode MS"/>
    </w:rPr>
  </w:style>
  <w:style w:type="character" w:customStyle="1" w:styleId="ListLabel1488">
    <w:name w:val="ListLabel 1488"/>
    <w:qFormat/>
    <w:rsid w:val="00372D5E"/>
    <w:rPr>
      <w:rFonts w:cs="OpenSymbol;Arial Unicode MS"/>
    </w:rPr>
  </w:style>
  <w:style w:type="character" w:customStyle="1" w:styleId="ListLabel1489">
    <w:name w:val="ListLabel 1489"/>
    <w:qFormat/>
    <w:rsid w:val="00372D5E"/>
    <w:rPr>
      <w:rFonts w:cs="OpenSymbol;Arial Unicode MS"/>
      <w:sz w:val="22"/>
    </w:rPr>
  </w:style>
  <w:style w:type="character" w:customStyle="1" w:styleId="ListLabel1490">
    <w:name w:val="ListLabel 1490"/>
    <w:qFormat/>
    <w:rsid w:val="00372D5E"/>
    <w:rPr>
      <w:rFonts w:cs="OpenSymbol;Arial Unicode MS"/>
    </w:rPr>
  </w:style>
  <w:style w:type="character" w:customStyle="1" w:styleId="ListLabel1491">
    <w:name w:val="ListLabel 1491"/>
    <w:qFormat/>
    <w:rsid w:val="00372D5E"/>
    <w:rPr>
      <w:rFonts w:cs="OpenSymbol;Arial Unicode MS"/>
    </w:rPr>
  </w:style>
  <w:style w:type="character" w:customStyle="1" w:styleId="ListLabel1492">
    <w:name w:val="ListLabel 1492"/>
    <w:qFormat/>
    <w:rsid w:val="00372D5E"/>
    <w:rPr>
      <w:rFonts w:cs="OpenSymbol;Arial Unicode MS"/>
    </w:rPr>
  </w:style>
  <w:style w:type="character" w:customStyle="1" w:styleId="ListLabel1493">
    <w:name w:val="ListLabel 1493"/>
    <w:qFormat/>
    <w:rsid w:val="00372D5E"/>
    <w:rPr>
      <w:rFonts w:cs="OpenSymbol;Arial Unicode MS"/>
    </w:rPr>
  </w:style>
  <w:style w:type="character" w:customStyle="1" w:styleId="ListLabel1494">
    <w:name w:val="ListLabel 1494"/>
    <w:qFormat/>
    <w:rsid w:val="00372D5E"/>
    <w:rPr>
      <w:rFonts w:cs="OpenSymbol;Arial Unicode MS"/>
    </w:rPr>
  </w:style>
  <w:style w:type="character" w:customStyle="1" w:styleId="ListLabel1495">
    <w:name w:val="ListLabel 1495"/>
    <w:qFormat/>
    <w:rsid w:val="00372D5E"/>
    <w:rPr>
      <w:rFonts w:cs="OpenSymbol;Arial Unicode MS"/>
    </w:rPr>
  </w:style>
  <w:style w:type="character" w:customStyle="1" w:styleId="ListLabel1496">
    <w:name w:val="ListLabel 1496"/>
    <w:qFormat/>
    <w:rsid w:val="00372D5E"/>
    <w:rPr>
      <w:rFonts w:cs="OpenSymbol;Arial Unicode MS"/>
    </w:rPr>
  </w:style>
  <w:style w:type="character" w:customStyle="1" w:styleId="ListLabel1497">
    <w:name w:val="ListLabel 1497"/>
    <w:qFormat/>
    <w:rsid w:val="00372D5E"/>
    <w:rPr>
      <w:rFonts w:cs="OpenSymbol;Arial Unicode MS"/>
    </w:rPr>
  </w:style>
  <w:style w:type="character" w:customStyle="1" w:styleId="ListLabel1498">
    <w:name w:val="ListLabel 1498"/>
    <w:qFormat/>
    <w:rsid w:val="00372D5E"/>
    <w:rPr>
      <w:rFonts w:cs="Mangal;Courier New"/>
    </w:rPr>
  </w:style>
  <w:style w:type="character" w:customStyle="1" w:styleId="ListLabel1499">
    <w:name w:val="ListLabel 149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00">
    <w:name w:val="ListLabel 1500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501">
    <w:name w:val="ListLabel 1501"/>
    <w:qFormat/>
    <w:rsid w:val="00372D5E"/>
    <w:rPr>
      <w:rFonts w:cs="Symbol"/>
    </w:rPr>
  </w:style>
  <w:style w:type="character" w:customStyle="1" w:styleId="ListLabel1502">
    <w:name w:val="ListLabel 1502"/>
    <w:qFormat/>
    <w:rsid w:val="00372D5E"/>
    <w:rPr>
      <w:rFonts w:cs="Symbol"/>
    </w:rPr>
  </w:style>
  <w:style w:type="character" w:customStyle="1" w:styleId="ListLabel1503">
    <w:name w:val="ListLabel 1503"/>
    <w:qFormat/>
    <w:rsid w:val="00372D5E"/>
    <w:rPr>
      <w:rFonts w:cs="Symbol"/>
    </w:rPr>
  </w:style>
  <w:style w:type="character" w:customStyle="1" w:styleId="ListLabel1504">
    <w:name w:val="ListLabel 1504"/>
    <w:qFormat/>
    <w:rsid w:val="00372D5E"/>
    <w:rPr>
      <w:rFonts w:cs="Symbol"/>
    </w:rPr>
  </w:style>
  <w:style w:type="character" w:customStyle="1" w:styleId="ListLabel1505">
    <w:name w:val="ListLabel 1505"/>
    <w:qFormat/>
    <w:rsid w:val="00372D5E"/>
    <w:rPr>
      <w:rFonts w:cs="Symbol"/>
    </w:rPr>
  </w:style>
  <w:style w:type="character" w:customStyle="1" w:styleId="ListLabel1506">
    <w:name w:val="ListLabel 1506"/>
    <w:qFormat/>
    <w:rsid w:val="00372D5E"/>
    <w:rPr>
      <w:rFonts w:cs="Symbol"/>
    </w:rPr>
  </w:style>
  <w:style w:type="character" w:customStyle="1" w:styleId="ListLabel1507">
    <w:name w:val="ListLabel 1507"/>
    <w:qFormat/>
    <w:rsid w:val="00372D5E"/>
    <w:rPr>
      <w:rFonts w:cs="Symbol"/>
    </w:rPr>
  </w:style>
  <w:style w:type="character" w:customStyle="1" w:styleId="ListLabel1508">
    <w:name w:val="ListLabel 1508"/>
    <w:qFormat/>
    <w:rsid w:val="00372D5E"/>
    <w:rPr>
      <w:rFonts w:cs="Symbol"/>
    </w:rPr>
  </w:style>
  <w:style w:type="character" w:customStyle="1" w:styleId="ListLabel1509">
    <w:name w:val="ListLabel 15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0">
    <w:name w:val="ListLabel 1510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511">
    <w:name w:val="ListLabel 151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2">
    <w:name w:val="ListLabel 15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3">
    <w:name w:val="ListLabel 1513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514">
    <w:name w:val="ListLabel 15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5">
    <w:name w:val="ListLabel 1515"/>
    <w:qFormat/>
    <w:rsid w:val="00372D5E"/>
    <w:rPr>
      <w:rFonts w:cs="OpenSymbol;Arial Unicode MS"/>
      <w:sz w:val="22"/>
    </w:rPr>
  </w:style>
  <w:style w:type="character" w:customStyle="1" w:styleId="ListLabel1516">
    <w:name w:val="ListLabel 151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7">
    <w:name w:val="ListLabel 1517"/>
    <w:qFormat/>
    <w:rsid w:val="00372D5E"/>
    <w:rPr>
      <w:rFonts w:cs="OpenSymbol;Arial Unicode MS"/>
      <w:sz w:val="22"/>
    </w:rPr>
  </w:style>
  <w:style w:type="character" w:customStyle="1" w:styleId="ListLabel1518">
    <w:name w:val="ListLabel 1518"/>
    <w:qFormat/>
    <w:rsid w:val="00372D5E"/>
    <w:rPr>
      <w:rFonts w:cs="OpenSymbol;Arial Unicode MS"/>
    </w:rPr>
  </w:style>
  <w:style w:type="character" w:customStyle="1" w:styleId="ListLabel1519">
    <w:name w:val="ListLabel 1519"/>
    <w:qFormat/>
    <w:rsid w:val="00372D5E"/>
    <w:rPr>
      <w:rFonts w:cs="OpenSymbol;Arial Unicode MS"/>
    </w:rPr>
  </w:style>
  <w:style w:type="character" w:customStyle="1" w:styleId="ListLabel1520">
    <w:name w:val="ListLabel 1520"/>
    <w:qFormat/>
    <w:rsid w:val="00372D5E"/>
    <w:rPr>
      <w:rFonts w:cs="OpenSymbol;Arial Unicode MS"/>
    </w:rPr>
  </w:style>
  <w:style w:type="character" w:customStyle="1" w:styleId="ListLabel1521">
    <w:name w:val="ListLabel 1521"/>
    <w:qFormat/>
    <w:rsid w:val="00372D5E"/>
    <w:rPr>
      <w:rFonts w:cs="OpenSymbol;Arial Unicode MS"/>
    </w:rPr>
  </w:style>
  <w:style w:type="character" w:customStyle="1" w:styleId="ListLabel1522">
    <w:name w:val="ListLabel 1522"/>
    <w:qFormat/>
    <w:rsid w:val="00372D5E"/>
    <w:rPr>
      <w:rFonts w:cs="OpenSymbol;Arial Unicode MS"/>
    </w:rPr>
  </w:style>
  <w:style w:type="character" w:customStyle="1" w:styleId="ListLabel1523">
    <w:name w:val="ListLabel 1523"/>
    <w:qFormat/>
    <w:rsid w:val="00372D5E"/>
    <w:rPr>
      <w:rFonts w:cs="OpenSymbol;Arial Unicode MS"/>
    </w:rPr>
  </w:style>
  <w:style w:type="character" w:customStyle="1" w:styleId="ListLabel1524">
    <w:name w:val="ListLabel 1524"/>
    <w:qFormat/>
    <w:rsid w:val="00372D5E"/>
    <w:rPr>
      <w:rFonts w:cs="OpenSymbol;Arial Unicode MS"/>
    </w:rPr>
  </w:style>
  <w:style w:type="character" w:customStyle="1" w:styleId="ListLabel1525">
    <w:name w:val="ListLabel 1525"/>
    <w:qFormat/>
    <w:rsid w:val="00372D5E"/>
    <w:rPr>
      <w:rFonts w:cs="OpenSymbol;Arial Unicode MS"/>
    </w:rPr>
  </w:style>
  <w:style w:type="character" w:customStyle="1" w:styleId="ListLabel1526">
    <w:name w:val="ListLabel 15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7">
    <w:name w:val="ListLabel 15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8">
    <w:name w:val="ListLabel 1528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9">
    <w:name w:val="ListLabel 15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30">
    <w:name w:val="ListLabel 1530"/>
    <w:qFormat/>
    <w:rsid w:val="00372D5E"/>
    <w:rPr>
      <w:rFonts w:cs="OpenSymbol;Arial Unicode MS"/>
    </w:rPr>
  </w:style>
  <w:style w:type="character" w:customStyle="1" w:styleId="ListLabel1531">
    <w:name w:val="ListLabel 1531"/>
    <w:qFormat/>
    <w:rsid w:val="00372D5E"/>
    <w:rPr>
      <w:sz w:val="22"/>
      <w:szCs w:val="22"/>
    </w:rPr>
  </w:style>
  <w:style w:type="character" w:customStyle="1" w:styleId="ListLabel1532">
    <w:name w:val="ListLabel 1532"/>
    <w:qFormat/>
    <w:rsid w:val="00372D5E"/>
    <w:rPr>
      <w:rFonts w:ascii="Symbol" w:hAnsi="Symbol" w:cs="OpenSymbol;Arial Unicode MS"/>
      <w:sz w:val="22"/>
    </w:rPr>
  </w:style>
  <w:style w:type="character" w:customStyle="1" w:styleId="ListLabel1533">
    <w:name w:val="ListLabel 1533"/>
    <w:qFormat/>
    <w:rsid w:val="00372D5E"/>
    <w:rPr>
      <w:rFonts w:cs="Symbol"/>
      <w:sz w:val="22"/>
      <w:szCs w:val="22"/>
    </w:rPr>
  </w:style>
  <w:style w:type="character" w:customStyle="1" w:styleId="ListLabel1534">
    <w:name w:val="ListLabel 1534"/>
    <w:qFormat/>
    <w:rsid w:val="00372D5E"/>
    <w:rPr>
      <w:rFonts w:cs="OpenSymbol;Arial Unicode MS"/>
    </w:rPr>
  </w:style>
  <w:style w:type="character" w:customStyle="1" w:styleId="ListLabel1535">
    <w:name w:val="ListLabel 1535"/>
    <w:qFormat/>
    <w:rsid w:val="00372D5E"/>
    <w:rPr>
      <w:rFonts w:cs="OpenSymbol;Arial Unicode MS"/>
    </w:rPr>
  </w:style>
  <w:style w:type="character" w:customStyle="1" w:styleId="ListLabel1536">
    <w:name w:val="ListLabel 1536"/>
    <w:qFormat/>
    <w:rsid w:val="00372D5E"/>
    <w:rPr>
      <w:rFonts w:cs="OpenSymbol;Arial Unicode MS"/>
    </w:rPr>
  </w:style>
  <w:style w:type="character" w:customStyle="1" w:styleId="ListLabel1537">
    <w:name w:val="ListLabel 1537"/>
    <w:qFormat/>
    <w:rsid w:val="00372D5E"/>
    <w:rPr>
      <w:rFonts w:cs="OpenSymbol;Arial Unicode MS"/>
    </w:rPr>
  </w:style>
  <w:style w:type="character" w:customStyle="1" w:styleId="ListLabel1538">
    <w:name w:val="ListLabel 1538"/>
    <w:qFormat/>
    <w:rsid w:val="00372D5E"/>
    <w:rPr>
      <w:rFonts w:cs="OpenSymbol;Arial Unicode MS"/>
    </w:rPr>
  </w:style>
  <w:style w:type="character" w:customStyle="1" w:styleId="ListLabel1539">
    <w:name w:val="ListLabel 1539"/>
    <w:qFormat/>
    <w:rsid w:val="00372D5E"/>
    <w:rPr>
      <w:rFonts w:cs="OpenSymbol;Arial Unicode MS"/>
    </w:rPr>
  </w:style>
  <w:style w:type="character" w:customStyle="1" w:styleId="ListLabel1540">
    <w:name w:val="ListLabel 1540"/>
    <w:qFormat/>
    <w:rsid w:val="00372D5E"/>
    <w:rPr>
      <w:rFonts w:cs="OpenSymbol;Arial Unicode MS"/>
    </w:rPr>
  </w:style>
  <w:style w:type="character" w:customStyle="1" w:styleId="ListLabel1541">
    <w:name w:val="ListLabel 1541"/>
    <w:qFormat/>
    <w:rsid w:val="00372D5E"/>
    <w:rPr>
      <w:rFonts w:cs="OpenSymbol;Arial Unicode MS"/>
    </w:rPr>
  </w:style>
  <w:style w:type="character" w:customStyle="1" w:styleId="ListLabel1542">
    <w:name w:val="ListLabel 1542"/>
    <w:qFormat/>
    <w:rsid w:val="00372D5E"/>
    <w:rPr>
      <w:rFonts w:cs="OpenSymbol;Arial Unicode MS"/>
    </w:rPr>
  </w:style>
  <w:style w:type="character" w:customStyle="1" w:styleId="ListLabel1543">
    <w:name w:val="ListLabel 1543"/>
    <w:qFormat/>
    <w:rsid w:val="00372D5E"/>
    <w:rPr>
      <w:rFonts w:cs="OpenSymbol;Arial Unicode MS"/>
    </w:rPr>
  </w:style>
  <w:style w:type="character" w:customStyle="1" w:styleId="ListLabel1544">
    <w:name w:val="ListLabel 1544"/>
    <w:qFormat/>
    <w:rsid w:val="00372D5E"/>
    <w:rPr>
      <w:rFonts w:cs="OpenSymbol;Arial Unicode MS"/>
    </w:rPr>
  </w:style>
  <w:style w:type="character" w:customStyle="1" w:styleId="ListLabel1545">
    <w:name w:val="ListLabel 1545"/>
    <w:qFormat/>
    <w:rsid w:val="00372D5E"/>
    <w:rPr>
      <w:rFonts w:cs="OpenSymbol;Arial Unicode MS"/>
    </w:rPr>
  </w:style>
  <w:style w:type="character" w:customStyle="1" w:styleId="ListLabel1546">
    <w:name w:val="ListLabel 1546"/>
    <w:qFormat/>
    <w:rsid w:val="00372D5E"/>
    <w:rPr>
      <w:rFonts w:cs="OpenSymbol;Arial Unicode MS"/>
      <w:sz w:val="22"/>
    </w:rPr>
  </w:style>
  <w:style w:type="character" w:customStyle="1" w:styleId="ListLabel1547">
    <w:name w:val="ListLabel 1547"/>
    <w:qFormat/>
    <w:rsid w:val="00372D5E"/>
    <w:rPr>
      <w:rFonts w:cs="OpenSymbol;Arial Unicode MS"/>
      <w:sz w:val="22"/>
    </w:rPr>
  </w:style>
  <w:style w:type="character" w:customStyle="1" w:styleId="ListLabel1548">
    <w:name w:val="ListLabel 1548"/>
    <w:qFormat/>
    <w:rsid w:val="00372D5E"/>
    <w:rPr>
      <w:rFonts w:cs="OpenSymbol;Arial Unicode MS"/>
    </w:rPr>
  </w:style>
  <w:style w:type="character" w:customStyle="1" w:styleId="ListLabel1549">
    <w:name w:val="ListLabel 1549"/>
    <w:qFormat/>
    <w:rsid w:val="00372D5E"/>
    <w:rPr>
      <w:rFonts w:cs="OpenSymbol;Arial Unicode MS"/>
      <w:sz w:val="22"/>
    </w:rPr>
  </w:style>
  <w:style w:type="character" w:customStyle="1" w:styleId="ListLabel1550">
    <w:name w:val="ListLabel 1550"/>
    <w:qFormat/>
    <w:rsid w:val="00372D5E"/>
    <w:rPr>
      <w:rFonts w:cs="Mangal;Courier New"/>
      <w:sz w:val="22"/>
    </w:rPr>
  </w:style>
  <w:style w:type="character" w:customStyle="1" w:styleId="ListLabel1551">
    <w:name w:val="ListLabel 1551"/>
    <w:qFormat/>
    <w:rsid w:val="00372D5E"/>
    <w:rPr>
      <w:rFonts w:cs="OpenSymbol;Arial Unicode MS"/>
      <w:sz w:val="22"/>
    </w:rPr>
  </w:style>
  <w:style w:type="character" w:customStyle="1" w:styleId="ListLabel1552">
    <w:name w:val="ListLabel 1552"/>
    <w:qFormat/>
    <w:rsid w:val="00372D5E"/>
    <w:rPr>
      <w:rFonts w:cs="OpenSymbol;Arial Unicode MS"/>
      <w:sz w:val="22"/>
    </w:rPr>
  </w:style>
  <w:style w:type="character" w:customStyle="1" w:styleId="ListLabel1553">
    <w:name w:val="ListLabel 1553"/>
    <w:qFormat/>
    <w:rsid w:val="00372D5E"/>
    <w:rPr>
      <w:rFonts w:cs="OpenSymbol;Arial Unicode MS"/>
    </w:rPr>
  </w:style>
  <w:style w:type="character" w:customStyle="1" w:styleId="ListLabel1554">
    <w:name w:val="ListLabel 1554"/>
    <w:qFormat/>
    <w:rsid w:val="00372D5E"/>
    <w:rPr>
      <w:rFonts w:cs="OpenSymbol;Arial Unicode MS"/>
    </w:rPr>
  </w:style>
  <w:style w:type="character" w:customStyle="1" w:styleId="ListLabel1555">
    <w:name w:val="ListLabel 1555"/>
    <w:qFormat/>
    <w:rsid w:val="00372D5E"/>
    <w:rPr>
      <w:rFonts w:cs="OpenSymbol;Arial Unicode MS"/>
    </w:rPr>
  </w:style>
  <w:style w:type="character" w:customStyle="1" w:styleId="ListLabel1556">
    <w:name w:val="ListLabel 1556"/>
    <w:qFormat/>
    <w:rsid w:val="00372D5E"/>
    <w:rPr>
      <w:rFonts w:cs="OpenSymbol;Arial Unicode MS"/>
    </w:rPr>
  </w:style>
  <w:style w:type="character" w:customStyle="1" w:styleId="ListLabel1557">
    <w:name w:val="ListLabel 1557"/>
    <w:qFormat/>
    <w:rsid w:val="00372D5E"/>
    <w:rPr>
      <w:rFonts w:cs="OpenSymbol;Arial Unicode MS"/>
    </w:rPr>
  </w:style>
  <w:style w:type="character" w:customStyle="1" w:styleId="ListLabel1558">
    <w:name w:val="ListLabel 1558"/>
    <w:qFormat/>
    <w:rsid w:val="00372D5E"/>
    <w:rPr>
      <w:rFonts w:cs="OpenSymbol;Arial Unicode MS"/>
    </w:rPr>
  </w:style>
  <w:style w:type="character" w:customStyle="1" w:styleId="ListLabel1559">
    <w:name w:val="ListLabel 1559"/>
    <w:qFormat/>
    <w:rsid w:val="00372D5E"/>
    <w:rPr>
      <w:rFonts w:cs="OpenSymbol;Arial Unicode MS"/>
    </w:rPr>
  </w:style>
  <w:style w:type="character" w:customStyle="1" w:styleId="ListLabel1560">
    <w:name w:val="ListLabel 1560"/>
    <w:qFormat/>
    <w:rsid w:val="00372D5E"/>
    <w:rPr>
      <w:rFonts w:cs="OpenSymbol;Arial Unicode MS"/>
    </w:rPr>
  </w:style>
  <w:style w:type="character" w:customStyle="1" w:styleId="ListLabel1561">
    <w:name w:val="ListLabel 1561"/>
    <w:qFormat/>
    <w:rsid w:val="00372D5E"/>
    <w:rPr>
      <w:rFonts w:eastAsia="OpenSymbol;Arial Unicode MS" w:cs="OpenSymbol;Arial Unicode MS"/>
      <w:sz w:val="22"/>
    </w:rPr>
  </w:style>
  <w:style w:type="character" w:customStyle="1" w:styleId="ListLabel1562">
    <w:name w:val="ListLabel 1562"/>
    <w:qFormat/>
    <w:rsid w:val="00372D5E"/>
    <w:rPr>
      <w:rFonts w:eastAsia="OpenSymbol;Arial Unicode MS" w:cs="OpenSymbol;Arial Unicode MS"/>
    </w:rPr>
  </w:style>
  <w:style w:type="character" w:customStyle="1" w:styleId="ListLabel1563">
    <w:name w:val="ListLabel 1563"/>
    <w:qFormat/>
    <w:rsid w:val="00372D5E"/>
    <w:rPr>
      <w:rFonts w:eastAsia="OpenSymbol;Arial Unicode MS" w:cs="OpenSymbol;Arial Unicode MS"/>
    </w:rPr>
  </w:style>
  <w:style w:type="character" w:customStyle="1" w:styleId="ListLabel1564">
    <w:name w:val="ListLabel 1564"/>
    <w:qFormat/>
    <w:rsid w:val="00372D5E"/>
    <w:rPr>
      <w:rFonts w:eastAsia="OpenSymbol;Arial Unicode MS" w:cs="OpenSymbol;Arial Unicode MS"/>
    </w:rPr>
  </w:style>
  <w:style w:type="character" w:customStyle="1" w:styleId="ListLabel1565">
    <w:name w:val="ListLabel 1565"/>
    <w:qFormat/>
    <w:rsid w:val="00372D5E"/>
    <w:rPr>
      <w:rFonts w:eastAsia="OpenSymbol;Arial Unicode MS" w:cs="OpenSymbol;Arial Unicode MS"/>
    </w:rPr>
  </w:style>
  <w:style w:type="character" w:customStyle="1" w:styleId="ListLabel1566">
    <w:name w:val="ListLabel 1566"/>
    <w:qFormat/>
    <w:rsid w:val="00372D5E"/>
    <w:rPr>
      <w:rFonts w:eastAsia="OpenSymbol;Arial Unicode MS" w:cs="OpenSymbol;Arial Unicode MS"/>
    </w:rPr>
  </w:style>
  <w:style w:type="character" w:customStyle="1" w:styleId="ListLabel1567">
    <w:name w:val="ListLabel 1567"/>
    <w:qFormat/>
    <w:rsid w:val="00372D5E"/>
    <w:rPr>
      <w:rFonts w:eastAsia="OpenSymbol;Arial Unicode MS" w:cs="OpenSymbol;Arial Unicode MS"/>
    </w:rPr>
  </w:style>
  <w:style w:type="character" w:customStyle="1" w:styleId="ListLabel1568">
    <w:name w:val="ListLabel 1568"/>
    <w:qFormat/>
    <w:rsid w:val="00372D5E"/>
    <w:rPr>
      <w:rFonts w:eastAsia="OpenSymbol;Arial Unicode MS" w:cs="OpenSymbol;Arial Unicode MS"/>
    </w:rPr>
  </w:style>
  <w:style w:type="character" w:customStyle="1" w:styleId="ListLabel1569">
    <w:name w:val="ListLabel 1569"/>
    <w:qFormat/>
    <w:rsid w:val="00372D5E"/>
    <w:rPr>
      <w:rFonts w:eastAsia="OpenSymbol;Arial Unicode MS" w:cs="OpenSymbol;Arial Unicode MS"/>
    </w:rPr>
  </w:style>
  <w:style w:type="character" w:customStyle="1" w:styleId="ListLabel1570">
    <w:name w:val="ListLabel 1570"/>
    <w:qFormat/>
    <w:rsid w:val="00372D5E"/>
    <w:rPr>
      <w:rFonts w:cs="OpenSymbol;Arial Unicode MS"/>
      <w:sz w:val="22"/>
    </w:rPr>
  </w:style>
  <w:style w:type="character" w:customStyle="1" w:styleId="ListLabel1571">
    <w:name w:val="ListLabel 1571"/>
    <w:qFormat/>
    <w:rsid w:val="00372D5E"/>
    <w:rPr>
      <w:rFonts w:cs="OpenSymbol;Arial Unicode MS"/>
    </w:rPr>
  </w:style>
  <w:style w:type="character" w:customStyle="1" w:styleId="ListLabel1572">
    <w:name w:val="ListLabel 1572"/>
    <w:qFormat/>
    <w:rsid w:val="00372D5E"/>
    <w:rPr>
      <w:rFonts w:cs="OpenSymbol;Arial Unicode MS"/>
    </w:rPr>
  </w:style>
  <w:style w:type="character" w:customStyle="1" w:styleId="ListLabel1573">
    <w:name w:val="ListLabel 1573"/>
    <w:qFormat/>
    <w:rsid w:val="00372D5E"/>
    <w:rPr>
      <w:rFonts w:cs="OpenSymbol;Arial Unicode MS"/>
    </w:rPr>
  </w:style>
  <w:style w:type="character" w:customStyle="1" w:styleId="ListLabel1574">
    <w:name w:val="ListLabel 1574"/>
    <w:qFormat/>
    <w:rsid w:val="00372D5E"/>
    <w:rPr>
      <w:rFonts w:cs="OpenSymbol;Arial Unicode MS"/>
    </w:rPr>
  </w:style>
  <w:style w:type="character" w:customStyle="1" w:styleId="ListLabel1575">
    <w:name w:val="ListLabel 1575"/>
    <w:qFormat/>
    <w:rsid w:val="00372D5E"/>
    <w:rPr>
      <w:rFonts w:cs="OpenSymbol;Arial Unicode MS"/>
    </w:rPr>
  </w:style>
  <w:style w:type="character" w:customStyle="1" w:styleId="ListLabel1576">
    <w:name w:val="ListLabel 1576"/>
    <w:qFormat/>
    <w:rsid w:val="00372D5E"/>
    <w:rPr>
      <w:rFonts w:cs="OpenSymbol;Arial Unicode MS"/>
    </w:rPr>
  </w:style>
  <w:style w:type="character" w:customStyle="1" w:styleId="ListLabel1577">
    <w:name w:val="ListLabel 1577"/>
    <w:qFormat/>
    <w:rsid w:val="00372D5E"/>
    <w:rPr>
      <w:rFonts w:cs="OpenSymbol;Arial Unicode MS"/>
    </w:rPr>
  </w:style>
  <w:style w:type="character" w:customStyle="1" w:styleId="ListLabel1578">
    <w:name w:val="ListLabel 1578"/>
    <w:qFormat/>
    <w:rsid w:val="00372D5E"/>
    <w:rPr>
      <w:rFonts w:cs="OpenSymbol;Arial Unicode MS"/>
    </w:rPr>
  </w:style>
  <w:style w:type="character" w:customStyle="1" w:styleId="ListLabel1579">
    <w:name w:val="ListLabel 1579"/>
    <w:qFormat/>
    <w:rsid w:val="00372D5E"/>
    <w:rPr>
      <w:rFonts w:cs="OpenSymbol;Arial Unicode MS"/>
      <w:sz w:val="22"/>
    </w:rPr>
  </w:style>
  <w:style w:type="character" w:customStyle="1" w:styleId="ListLabel1580">
    <w:name w:val="ListLabel 1580"/>
    <w:qFormat/>
    <w:rsid w:val="00372D5E"/>
    <w:rPr>
      <w:rFonts w:cs="OpenSymbol;Arial Unicode MS"/>
    </w:rPr>
  </w:style>
  <w:style w:type="character" w:customStyle="1" w:styleId="ListLabel1581">
    <w:name w:val="ListLabel 1581"/>
    <w:qFormat/>
    <w:rsid w:val="00372D5E"/>
    <w:rPr>
      <w:rFonts w:cs="OpenSymbol;Arial Unicode MS"/>
    </w:rPr>
  </w:style>
  <w:style w:type="character" w:customStyle="1" w:styleId="ListLabel1582">
    <w:name w:val="ListLabel 1582"/>
    <w:qFormat/>
    <w:rsid w:val="00372D5E"/>
    <w:rPr>
      <w:rFonts w:cs="OpenSymbol;Arial Unicode MS"/>
    </w:rPr>
  </w:style>
  <w:style w:type="character" w:customStyle="1" w:styleId="ListLabel1583">
    <w:name w:val="ListLabel 1583"/>
    <w:qFormat/>
    <w:rsid w:val="00372D5E"/>
    <w:rPr>
      <w:rFonts w:cs="OpenSymbol;Arial Unicode MS"/>
    </w:rPr>
  </w:style>
  <w:style w:type="character" w:customStyle="1" w:styleId="ListLabel1584">
    <w:name w:val="ListLabel 1584"/>
    <w:qFormat/>
    <w:rsid w:val="00372D5E"/>
    <w:rPr>
      <w:rFonts w:cs="OpenSymbol;Arial Unicode MS"/>
    </w:rPr>
  </w:style>
  <w:style w:type="character" w:customStyle="1" w:styleId="ListLabel1585">
    <w:name w:val="ListLabel 1585"/>
    <w:qFormat/>
    <w:rsid w:val="00372D5E"/>
    <w:rPr>
      <w:rFonts w:cs="OpenSymbol;Arial Unicode MS"/>
    </w:rPr>
  </w:style>
  <w:style w:type="character" w:customStyle="1" w:styleId="ListLabel1586">
    <w:name w:val="ListLabel 1586"/>
    <w:qFormat/>
    <w:rsid w:val="00372D5E"/>
    <w:rPr>
      <w:rFonts w:cs="OpenSymbol;Arial Unicode MS"/>
    </w:rPr>
  </w:style>
  <w:style w:type="character" w:customStyle="1" w:styleId="ListLabel1587">
    <w:name w:val="ListLabel 1587"/>
    <w:qFormat/>
    <w:rsid w:val="00372D5E"/>
    <w:rPr>
      <w:rFonts w:cs="OpenSymbol;Arial Unicode MS"/>
    </w:rPr>
  </w:style>
  <w:style w:type="character" w:customStyle="1" w:styleId="ListLabel1588">
    <w:name w:val="ListLabel 1588"/>
    <w:qFormat/>
    <w:rsid w:val="00372D5E"/>
    <w:rPr>
      <w:rFonts w:cs="OpenSymbol;Arial Unicode MS"/>
      <w:sz w:val="22"/>
      <w:szCs w:val="22"/>
    </w:rPr>
  </w:style>
  <w:style w:type="character" w:customStyle="1" w:styleId="ListLabel1589">
    <w:name w:val="ListLabel 1589"/>
    <w:qFormat/>
    <w:rsid w:val="00372D5E"/>
    <w:rPr>
      <w:rFonts w:cs="OpenSymbol;Arial Unicode MS"/>
      <w:sz w:val="22"/>
      <w:szCs w:val="22"/>
    </w:rPr>
  </w:style>
  <w:style w:type="character" w:customStyle="1" w:styleId="ListLabel1590">
    <w:name w:val="ListLabel 1590"/>
    <w:qFormat/>
    <w:rsid w:val="00372D5E"/>
    <w:rPr>
      <w:rFonts w:cs="OpenSymbol;Arial Unicode MS"/>
      <w:sz w:val="22"/>
      <w:szCs w:val="22"/>
    </w:rPr>
  </w:style>
  <w:style w:type="character" w:customStyle="1" w:styleId="ListLabel1591">
    <w:name w:val="ListLabel 1591"/>
    <w:qFormat/>
    <w:rsid w:val="00372D5E"/>
    <w:rPr>
      <w:rFonts w:cs="OpenSymbol;Arial Unicode MS"/>
      <w:sz w:val="22"/>
      <w:szCs w:val="22"/>
    </w:rPr>
  </w:style>
  <w:style w:type="character" w:customStyle="1" w:styleId="ListLabel1592">
    <w:name w:val="ListLabel 1592"/>
    <w:qFormat/>
    <w:rsid w:val="00372D5E"/>
    <w:rPr>
      <w:rFonts w:cs="OpenSymbol;Arial Unicode MS"/>
      <w:sz w:val="22"/>
      <w:szCs w:val="22"/>
    </w:rPr>
  </w:style>
  <w:style w:type="character" w:customStyle="1" w:styleId="ListLabel1593">
    <w:name w:val="ListLabel 1593"/>
    <w:qFormat/>
    <w:rsid w:val="00372D5E"/>
    <w:rPr>
      <w:rFonts w:cs="OpenSymbol;Arial Unicode MS"/>
      <w:sz w:val="22"/>
      <w:szCs w:val="22"/>
    </w:rPr>
  </w:style>
  <w:style w:type="character" w:customStyle="1" w:styleId="ListLabel1594">
    <w:name w:val="ListLabel 1594"/>
    <w:qFormat/>
    <w:rsid w:val="00372D5E"/>
    <w:rPr>
      <w:rFonts w:cs="OpenSymbol;Arial Unicode MS"/>
      <w:sz w:val="22"/>
      <w:szCs w:val="22"/>
    </w:rPr>
  </w:style>
  <w:style w:type="character" w:customStyle="1" w:styleId="ListLabel1595">
    <w:name w:val="ListLabel 1595"/>
    <w:qFormat/>
    <w:rsid w:val="00372D5E"/>
    <w:rPr>
      <w:rFonts w:cs="OpenSymbol;Arial Unicode MS"/>
      <w:sz w:val="22"/>
      <w:szCs w:val="22"/>
    </w:rPr>
  </w:style>
  <w:style w:type="character" w:customStyle="1" w:styleId="ListLabel1596">
    <w:name w:val="ListLabel 1596"/>
    <w:qFormat/>
    <w:rsid w:val="00372D5E"/>
    <w:rPr>
      <w:rFonts w:cs="OpenSymbol;Arial Unicode MS"/>
      <w:sz w:val="22"/>
      <w:szCs w:val="22"/>
    </w:rPr>
  </w:style>
  <w:style w:type="character" w:customStyle="1" w:styleId="ListLabel1597">
    <w:name w:val="ListLabel 1597"/>
    <w:qFormat/>
    <w:rsid w:val="00372D5E"/>
    <w:rPr>
      <w:rFonts w:cs="OpenSymbol;Arial Unicode MS"/>
      <w:sz w:val="22"/>
      <w:szCs w:val="22"/>
    </w:rPr>
  </w:style>
  <w:style w:type="character" w:customStyle="1" w:styleId="ListLabel1598">
    <w:name w:val="ListLabel 1598"/>
    <w:qFormat/>
    <w:rsid w:val="00372D5E"/>
    <w:rPr>
      <w:rFonts w:cs="OpenSymbol;Arial Unicode MS"/>
      <w:sz w:val="22"/>
      <w:szCs w:val="22"/>
    </w:rPr>
  </w:style>
  <w:style w:type="character" w:customStyle="1" w:styleId="ListLabel1599">
    <w:name w:val="ListLabel 1599"/>
    <w:qFormat/>
    <w:rsid w:val="00372D5E"/>
    <w:rPr>
      <w:rFonts w:cs="OpenSymbol;Arial Unicode MS"/>
      <w:sz w:val="22"/>
      <w:szCs w:val="22"/>
    </w:rPr>
  </w:style>
  <w:style w:type="character" w:customStyle="1" w:styleId="ListLabel1600">
    <w:name w:val="ListLabel 1600"/>
    <w:qFormat/>
    <w:rsid w:val="00372D5E"/>
    <w:rPr>
      <w:rFonts w:cs="OpenSymbol;Arial Unicode MS"/>
      <w:sz w:val="22"/>
      <w:szCs w:val="22"/>
    </w:rPr>
  </w:style>
  <w:style w:type="character" w:customStyle="1" w:styleId="ListLabel1601">
    <w:name w:val="ListLabel 1601"/>
    <w:qFormat/>
    <w:rsid w:val="00372D5E"/>
    <w:rPr>
      <w:rFonts w:cs="OpenSymbol;Arial Unicode MS"/>
      <w:sz w:val="22"/>
      <w:szCs w:val="22"/>
    </w:rPr>
  </w:style>
  <w:style w:type="character" w:customStyle="1" w:styleId="ListLabel1602">
    <w:name w:val="ListLabel 1602"/>
    <w:qFormat/>
    <w:rsid w:val="00372D5E"/>
    <w:rPr>
      <w:rFonts w:cs="OpenSymbol;Arial Unicode MS"/>
      <w:sz w:val="22"/>
      <w:szCs w:val="22"/>
    </w:rPr>
  </w:style>
  <w:style w:type="character" w:customStyle="1" w:styleId="ListLabel1603">
    <w:name w:val="ListLabel 1603"/>
    <w:qFormat/>
    <w:rsid w:val="00372D5E"/>
    <w:rPr>
      <w:rFonts w:cs="OpenSymbol;Arial Unicode MS"/>
      <w:sz w:val="22"/>
      <w:szCs w:val="22"/>
    </w:rPr>
  </w:style>
  <w:style w:type="character" w:customStyle="1" w:styleId="ListLabel1604">
    <w:name w:val="ListLabel 1604"/>
    <w:qFormat/>
    <w:rsid w:val="00372D5E"/>
    <w:rPr>
      <w:rFonts w:cs="OpenSymbol;Arial Unicode MS"/>
      <w:sz w:val="22"/>
      <w:szCs w:val="22"/>
    </w:rPr>
  </w:style>
  <w:style w:type="character" w:customStyle="1" w:styleId="ListLabel1605">
    <w:name w:val="ListLabel 1605"/>
    <w:qFormat/>
    <w:rsid w:val="00372D5E"/>
    <w:rPr>
      <w:rFonts w:cs="OpenSymbol;Arial Unicode MS"/>
      <w:sz w:val="22"/>
      <w:szCs w:val="22"/>
    </w:rPr>
  </w:style>
  <w:style w:type="character" w:customStyle="1" w:styleId="ListLabel1606">
    <w:name w:val="ListLabel 1606"/>
    <w:qFormat/>
    <w:rsid w:val="00372D5E"/>
    <w:rPr>
      <w:rFonts w:cs="OpenSymbol;Arial Unicode MS"/>
      <w:sz w:val="22"/>
    </w:rPr>
  </w:style>
  <w:style w:type="character" w:customStyle="1" w:styleId="ListLabel1607">
    <w:name w:val="ListLabel 1607"/>
    <w:qFormat/>
    <w:rsid w:val="00372D5E"/>
    <w:rPr>
      <w:rFonts w:cs="OpenSymbol;Arial Unicode MS"/>
    </w:rPr>
  </w:style>
  <w:style w:type="character" w:customStyle="1" w:styleId="ListLabel1608">
    <w:name w:val="ListLabel 1608"/>
    <w:qFormat/>
    <w:rsid w:val="00372D5E"/>
    <w:rPr>
      <w:rFonts w:cs="OpenSymbol;Arial Unicode MS"/>
    </w:rPr>
  </w:style>
  <w:style w:type="character" w:customStyle="1" w:styleId="ListLabel1609">
    <w:name w:val="ListLabel 1609"/>
    <w:qFormat/>
    <w:rsid w:val="00372D5E"/>
    <w:rPr>
      <w:rFonts w:cs="OpenSymbol;Arial Unicode MS"/>
    </w:rPr>
  </w:style>
  <w:style w:type="character" w:customStyle="1" w:styleId="ListLabel1610">
    <w:name w:val="ListLabel 1610"/>
    <w:qFormat/>
    <w:rsid w:val="00372D5E"/>
    <w:rPr>
      <w:rFonts w:cs="OpenSymbol;Arial Unicode MS"/>
    </w:rPr>
  </w:style>
  <w:style w:type="character" w:customStyle="1" w:styleId="ListLabel1611">
    <w:name w:val="ListLabel 1611"/>
    <w:qFormat/>
    <w:rsid w:val="00372D5E"/>
    <w:rPr>
      <w:rFonts w:cs="OpenSymbol;Arial Unicode MS"/>
    </w:rPr>
  </w:style>
  <w:style w:type="character" w:customStyle="1" w:styleId="ListLabel1612">
    <w:name w:val="ListLabel 1612"/>
    <w:qFormat/>
    <w:rsid w:val="00372D5E"/>
    <w:rPr>
      <w:rFonts w:cs="OpenSymbol;Arial Unicode MS"/>
    </w:rPr>
  </w:style>
  <w:style w:type="character" w:customStyle="1" w:styleId="ListLabel1613">
    <w:name w:val="ListLabel 1613"/>
    <w:qFormat/>
    <w:rsid w:val="00372D5E"/>
    <w:rPr>
      <w:rFonts w:cs="OpenSymbol;Arial Unicode MS"/>
    </w:rPr>
  </w:style>
  <w:style w:type="character" w:customStyle="1" w:styleId="ListLabel1614">
    <w:name w:val="ListLabel 1614"/>
    <w:qFormat/>
    <w:rsid w:val="00372D5E"/>
    <w:rPr>
      <w:rFonts w:cs="OpenSymbol;Arial Unicode MS"/>
    </w:rPr>
  </w:style>
  <w:style w:type="character" w:customStyle="1" w:styleId="ListLabel1615">
    <w:name w:val="ListLabel 1615"/>
    <w:qFormat/>
    <w:rsid w:val="00372D5E"/>
    <w:rPr>
      <w:rFonts w:cs="OpenSymbol;Arial Unicode MS"/>
      <w:sz w:val="22"/>
      <w:szCs w:val="22"/>
    </w:rPr>
  </w:style>
  <w:style w:type="character" w:customStyle="1" w:styleId="ListLabel1616">
    <w:name w:val="ListLabel 1616"/>
    <w:qFormat/>
    <w:rsid w:val="00372D5E"/>
    <w:rPr>
      <w:rFonts w:cs="OpenSymbol;Arial Unicode MS"/>
      <w:sz w:val="22"/>
      <w:szCs w:val="22"/>
    </w:rPr>
  </w:style>
  <w:style w:type="character" w:customStyle="1" w:styleId="ListLabel1617">
    <w:name w:val="ListLabel 1617"/>
    <w:qFormat/>
    <w:rsid w:val="00372D5E"/>
    <w:rPr>
      <w:rFonts w:cs="OpenSymbol;Arial Unicode MS"/>
      <w:sz w:val="22"/>
      <w:szCs w:val="22"/>
    </w:rPr>
  </w:style>
  <w:style w:type="character" w:customStyle="1" w:styleId="ListLabel1618">
    <w:name w:val="ListLabel 1618"/>
    <w:qFormat/>
    <w:rsid w:val="00372D5E"/>
    <w:rPr>
      <w:rFonts w:cs="OpenSymbol;Arial Unicode MS"/>
      <w:sz w:val="22"/>
      <w:szCs w:val="22"/>
    </w:rPr>
  </w:style>
  <w:style w:type="character" w:customStyle="1" w:styleId="ListLabel1619">
    <w:name w:val="ListLabel 1619"/>
    <w:qFormat/>
    <w:rsid w:val="00372D5E"/>
    <w:rPr>
      <w:rFonts w:cs="OpenSymbol;Arial Unicode MS"/>
      <w:sz w:val="22"/>
      <w:szCs w:val="22"/>
    </w:rPr>
  </w:style>
  <w:style w:type="character" w:customStyle="1" w:styleId="ListLabel1620">
    <w:name w:val="ListLabel 1620"/>
    <w:qFormat/>
    <w:rsid w:val="00372D5E"/>
    <w:rPr>
      <w:rFonts w:cs="OpenSymbol;Arial Unicode MS"/>
      <w:sz w:val="22"/>
      <w:szCs w:val="22"/>
    </w:rPr>
  </w:style>
  <w:style w:type="character" w:customStyle="1" w:styleId="ListLabel1621">
    <w:name w:val="ListLabel 1621"/>
    <w:qFormat/>
    <w:rsid w:val="00372D5E"/>
    <w:rPr>
      <w:rFonts w:cs="OpenSymbol;Arial Unicode MS"/>
      <w:sz w:val="22"/>
      <w:szCs w:val="22"/>
    </w:rPr>
  </w:style>
  <w:style w:type="character" w:customStyle="1" w:styleId="ListLabel1622">
    <w:name w:val="ListLabel 1622"/>
    <w:qFormat/>
    <w:rsid w:val="00372D5E"/>
    <w:rPr>
      <w:rFonts w:cs="OpenSymbol;Arial Unicode MS"/>
      <w:sz w:val="22"/>
      <w:szCs w:val="22"/>
    </w:rPr>
  </w:style>
  <w:style w:type="character" w:customStyle="1" w:styleId="ListLabel1623">
    <w:name w:val="ListLabel 1623"/>
    <w:qFormat/>
    <w:rsid w:val="00372D5E"/>
    <w:rPr>
      <w:rFonts w:cs="OpenSymbol;Arial Unicode MS"/>
      <w:sz w:val="22"/>
      <w:szCs w:val="22"/>
    </w:rPr>
  </w:style>
  <w:style w:type="character" w:customStyle="1" w:styleId="ListLabel1624">
    <w:name w:val="ListLabel 1624"/>
    <w:qFormat/>
    <w:rsid w:val="00372D5E"/>
    <w:rPr>
      <w:rFonts w:cs="OpenSymbol;Arial Unicode MS"/>
    </w:rPr>
  </w:style>
  <w:style w:type="character" w:customStyle="1" w:styleId="ListLabel1625">
    <w:name w:val="ListLabel 1625"/>
    <w:qFormat/>
    <w:rsid w:val="00372D5E"/>
    <w:rPr>
      <w:rFonts w:cs="OpenSymbol;Arial Unicode MS"/>
    </w:rPr>
  </w:style>
  <w:style w:type="character" w:customStyle="1" w:styleId="ListLabel1626">
    <w:name w:val="ListLabel 1626"/>
    <w:qFormat/>
    <w:rsid w:val="00372D5E"/>
    <w:rPr>
      <w:rFonts w:cs="OpenSymbol;Arial Unicode MS"/>
    </w:rPr>
  </w:style>
  <w:style w:type="character" w:customStyle="1" w:styleId="ListLabel1627">
    <w:name w:val="ListLabel 1627"/>
    <w:qFormat/>
    <w:rsid w:val="00372D5E"/>
    <w:rPr>
      <w:rFonts w:cs="OpenSymbol;Arial Unicode MS"/>
    </w:rPr>
  </w:style>
  <w:style w:type="character" w:customStyle="1" w:styleId="ListLabel1628">
    <w:name w:val="ListLabel 1628"/>
    <w:qFormat/>
    <w:rsid w:val="00372D5E"/>
    <w:rPr>
      <w:rFonts w:cs="OpenSymbol;Arial Unicode MS"/>
    </w:rPr>
  </w:style>
  <w:style w:type="character" w:customStyle="1" w:styleId="ListLabel1629">
    <w:name w:val="ListLabel 1629"/>
    <w:qFormat/>
    <w:rsid w:val="00372D5E"/>
    <w:rPr>
      <w:rFonts w:cs="OpenSymbol;Arial Unicode MS"/>
    </w:rPr>
  </w:style>
  <w:style w:type="character" w:customStyle="1" w:styleId="ListLabel1630">
    <w:name w:val="ListLabel 1630"/>
    <w:qFormat/>
    <w:rsid w:val="00372D5E"/>
    <w:rPr>
      <w:rFonts w:cs="OpenSymbol;Arial Unicode MS"/>
    </w:rPr>
  </w:style>
  <w:style w:type="character" w:customStyle="1" w:styleId="ListLabel1631">
    <w:name w:val="ListLabel 1631"/>
    <w:qFormat/>
    <w:rsid w:val="00372D5E"/>
    <w:rPr>
      <w:rFonts w:cs="OpenSymbol;Arial Unicode MS"/>
    </w:rPr>
  </w:style>
  <w:style w:type="character" w:customStyle="1" w:styleId="ListLabel1632">
    <w:name w:val="ListLabel 1632"/>
    <w:qFormat/>
    <w:rsid w:val="00372D5E"/>
    <w:rPr>
      <w:rFonts w:cs="OpenSymbol;Arial Unicode MS"/>
    </w:rPr>
  </w:style>
  <w:style w:type="character" w:customStyle="1" w:styleId="ListLabel1633">
    <w:name w:val="ListLabel 1633"/>
    <w:qFormat/>
    <w:rsid w:val="00372D5E"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sid w:val="00372D5E"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sid w:val="00372D5E"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sid w:val="00372D5E"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sid w:val="00372D5E"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sid w:val="00372D5E"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sid w:val="00372D5E"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sid w:val="00372D5E"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sid w:val="00372D5E"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sid w:val="00372D5E"/>
    <w:rPr>
      <w:rFonts w:cs="OpenSymbol;Arial Unicode MS"/>
    </w:rPr>
  </w:style>
  <w:style w:type="character" w:customStyle="1" w:styleId="ListLabel1643">
    <w:name w:val="ListLabel 1643"/>
    <w:qFormat/>
    <w:rsid w:val="00372D5E"/>
    <w:rPr>
      <w:rFonts w:cs="OpenSymbol;Arial Unicode MS"/>
    </w:rPr>
  </w:style>
  <w:style w:type="character" w:customStyle="1" w:styleId="ListLabel1644">
    <w:name w:val="ListLabel 1644"/>
    <w:qFormat/>
    <w:rsid w:val="00372D5E"/>
    <w:rPr>
      <w:rFonts w:cs="OpenSymbol;Arial Unicode MS"/>
    </w:rPr>
  </w:style>
  <w:style w:type="character" w:customStyle="1" w:styleId="ListLabel1645">
    <w:name w:val="ListLabel 1645"/>
    <w:qFormat/>
    <w:rsid w:val="00372D5E"/>
    <w:rPr>
      <w:rFonts w:cs="OpenSymbol;Arial Unicode MS"/>
    </w:rPr>
  </w:style>
  <w:style w:type="character" w:customStyle="1" w:styleId="ListLabel1646">
    <w:name w:val="ListLabel 1646"/>
    <w:qFormat/>
    <w:rsid w:val="00372D5E"/>
    <w:rPr>
      <w:rFonts w:cs="OpenSymbol;Arial Unicode MS"/>
    </w:rPr>
  </w:style>
  <w:style w:type="character" w:customStyle="1" w:styleId="ListLabel1647">
    <w:name w:val="ListLabel 1647"/>
    <w:qFormat/>
    <w:rsid w:val="00372D5E"/>
    <w:rPr>
      <w:rFonts w:cs="OpenSymbol;Arial Unicode MS"/>
    </w:rPr>
  </w:style>
  <w:style w:type="character" w:customStyle="1" w:styleId="ListLabel1648">
    <w:name w:val="ListLabel 1648"/>
    <w:qFormat/>
    <w:rsid w:val="00372D5E"/>
    <w:rPr>
      <w:rFonts w:cs="OpenSymbol;Arial Unicode MS"/>
    </w:rPr>
  </w:style>
  <w:style w:type="character" w:customStyle="1" w:styleId="ListLabel1649">
    <w:name w:val="ListLabel 1649"/>
    <w:qFormat/>
    <w:rsid w:val="00372D5E"/>
    <w:rPr>
      <w:rFonts w:cs="OpenSymbol;Arial Unicode MS"/>
    </w:rPr>
  </w:style>
  <w:style w:type="character" w:customStyle="1" w:styleId="ListLabel1650">
    <w:name w:val="ListLabel 1650"/>
    <w:qFormat/>
    <w:rsid w:val="00372D5E"/>
    <w:rPr>
      <w:rFonts w:cs="OpenSymbol;Arial Unicode MS"/>
    </w:rPr>
  </w:style>
  <w:style w:type="character" w:customStyle="1" w:styleId="ListLabel1651">
    <w:name w:val="ListLabel 1651"/>
    <w:qFormat/>
    <w:rsid w:val="00372D5E"/>
    <w:rPr>
      <w:rFonts w:cs="OpenSymbol;Arial Unicode MS"/>
      <w:sz w:val="22"/>
    </w:rPr>
  </w:style>
  <w:style w:type="character" w:customStyle="1" w:styleId="ListLabel1652">
    <w:name w:val="ListLabel 1652"/>
    <w:qFormat/>
    <w:rsid w:val="00372D5E"/>
    <w:rPr>
      <w:rFonts w:cs="OpenSymbol;Arial Unicode MS"/>
    </w:rPr>
  </w:style>
  <w:style w:type="character" w:customStyle="1" w:styleId="ListLabel1653">
    <w:name w:val="ListLabel 1653"/>
    <w:qFormat/>
    <w:rsid w:val="00372D5E"/>
    <w:rPr>
      <w:rFonts w:cs="OpenSymbol;Arial Unicode MS"/>
    </w:rPr>
  </w:style>
  <w:style w:type="character" w:customStyle="1" w:styleId="ListLabel1654">
    <w:name w:val="ListLabel 1654"/>
    <w:qFormat/>
    <w:rsid w:val="00372D5E"/>
    <w:rPr>
      <w:rFonts w:cs="OpenSymbol;Arial Unicode MS"/>
    </w:rPr>
  </w:style>
  <w:style w:type="character" w:customStyle="1" w:styleId="ListLabel1655">
    <w:name w:val="ListLabel 1655"/>
    <w:qFormat/>
    <w:rsid w:val="00372D5E"/>
    <w:rPr>
      <w:rFonts w:cs="OpenSymbol;Arial Unicode MS"/>
    </w:rPr>
  </w:style>
  <w:style w:type="character" w:customStyle="1" w:styleId="ListLabel1656">
    <w:name w:val="ListLabel 1656"/>
    <w:qFormat/>
    <w:rsid w:val="00372D5E"/>
    <w:rPr>
      <w:rFonts w:cs="OpenSymbol;Arial Unicode MS"/>
    </w:rPr>
  </w:style>
  <w:style w:type="character" w:customStyle="1" w:styleId="ListLabel1657">
    <w:name w:val="ListLabel 1657"/>
    <w:qFormat/>
    <w:rsid w:val="00372D5E"/>
    <w:rPr>
      <w:rFonts w:cs="OpenSymbol;Arial Unicode MS"/>
    </w:rPr>
  </w:style>
  <w:style w:type="character" w:customStyle="1" w:styleId="ListLabel1658">
    <w:name w:val="ListLabel 1658"/>
    <w:qFormat/>
    <w:rsid w:val="00372D5E"/>
    <w:rPr>
      <w:rFonts w:cs="OpenSymbol;Arial Unicode MS"/>
    </w:rPr>
  </w:style>
  <w:style w:type="character" w:customStyle="1" w:styleId="ListLabel1659">
    <w:name w:val="ListLabel 1659"/>
    <w:qFormat/>
    <w:rsid w:val="00372D5E"/>
    <w:rPr>
      <w:rFonts w:cs="OpenSymbol;Arial Unicode MS"/>
    </w:rPr>
  </w:style>
  <w:style w:type="character" w:customStyle="1" w:styleId="ListLabel1660">
    <w:name w:val="ListLabel 1660"/>
    <w:qFormat/>
    <w:rsid w:val="00372D5E"/>
    <w:rPr>
      <w:rFonts w:cs="Mangal;Courier New"/>
    </w:rPr>
  </w:style>
  <w:style w:type="character" w:customStyle="1" w:styleId="ListLabel1661">
    <w:name w:val="ListLabel 166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662">
    <w:name w:val="ListLabel 166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663">
    <w:name w:val="ListLabel 1663"/>
    <w:qFormat/>
    <w:rPr>
      <w:rFonts w:cs="Symbol"/>
    </w:rPr>
  </w:style>
  <w:style w:type="character" w:customStyle="1" w:styleId="ListLabel1664">
    <w:name w:val="ListLabel 1664"/>
    <w:qFormat/>
    <w:rPr>
      <w:rFonts w:cs="Symbol"/>
    </w:rPr>
  </w:style>
  <w:style w:type="character" w:customStyle="1" w:styleId="ListLabel1665">
    <w:name w:val="ListLabel 1665"/>
    <w:qFormat/>
    <w:rPr>
      <w:rFonts w:cs="Symbol"/>
    </w:rPr>
  </w:style>
  <w:style w:type="character" w:customStyle="1" w:styleId="ListLabel1666">
    <w:name w:val="ListLabel 1666"/>
    <w:qFormat/>
    <w:rPr>
      <w:rFonts w:cs="Symbol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Symbol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OpenSymbol;Arial Unicode MS"/>
      <w:sz w:val="22"/>
      <w:szCs w:val="22"/>
      <w:lang w:val="el-GR"/>
    </w:rPr>
  </w:style>
  <w:style w:type="character" w:customStyle="1" w:styleId="ListLabel1672">
    <w:name w:val="ListLabel 1672"/>
    <w:qFormat/>
    <w:rPr>
      <w:rFonts w:ascii="Symbol" w:hAnsi="Symbol" w:cs="Symbol"/>
      <w:sz w:val="22"/>
      <w:szCs w:val="22"/>
      <w:lang w:val="el-GR"/>
    </w:rPr>
  </w:style>
  <w:style w:type="character" w:customStyle="1" w:styleId="ListLabel1673">
    <w:name w:val="ListLabel 1673"/>
    <w:qFormat/>
    <w:rPr>
      <w:rFonts w:cs="OpenSymbol;Arial Unicode MS"/>
      <w:sz w:val="22"/>
      <w:szCs w:val="22"/>
      <w:lang w:val="el-GR"/>
    </w:rPr>
  </w:style>
  <w:style w:type="character" w:customStyle="1" w:styleId="ListLabel1674">
    <w:name w:val="ListLabel 1674"/>
    <w:qFormat/>
    <w:rPr>
      <w:rFonts w:cs="OpenSymbol;Arial Unicode MS"/>
      <w:sz w:val="22"/>
      <w:szCs w:val="22"/>
      <w:lang w:val="el-GR"/>
    </w:rPr>
  </w:style>
  <w:style w:type="character" w:customStyle="1" w:styleId="ListLabel1675">
    <w:name w:val="ListLabel 167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676">
    <w:name w:val="ListLabel 1676"/>
    <w:qFormat/>
    <w:rPr>
      <w:rFonts w:cs="OpenSymbol;Arial Unicode MS"/>
      <w:sz w:val="22"/>
      <w:szCs w:val="22"/>
      <w:lang w:val="el-GR"/>
    </w:rPr>
  </w:style>
  <w:style w:type="character" w:customStyle="1" w:styleId="ListLabel1677">
    <w:name w:val="ListLabel 1677"/>
    <w:qFormat/>
    <w:rPr>
      <w:rFonts w:cs="OpenSymbol;Arial Unicode MS"/>
      <w:sz w:val="22"/>
    </w:rPr>
  </w:style>
  <w:style w:type="character" w:customStyle="1" w:styleId="ListLabel1678">
    <w:name w:val="ListLabel 1678"/>
    <w:qFormat/>
    <w:rPr>
      <w:rFonts w:cs="OpenSymbol;Arial Unicode MS"/>
      <w:sz w:val="22"/>
      <w:szCs w:val="22"/>
      <w:lang w:val="el-GR"/>
    </w:rPr>
  </w:style>
  <w:style w:type="character" w:customStyle="1" w:styleId="ListLabel1679">
    <w:name w:val="ListLabel 1679"/>
    <w:qFormat/>
    <w:rPr>
      <w:rFonts w:cs="OpenSymbol;Arial Unicode MS"/>
      <w:sz w:val="22"/>
    </w:rPr>
  </w:style>
  <w:style w:type="character" w:customStyle="1" w:styleId="ListLabel1680">
    <w:name w:val="ListLabel 1680"/>
    <w:qFormat/>
    <w:rPr>
      <w:rFonts w:cs="OpenSymbol;Arial Unicode MS"/>
    </w:rPr>
  </w:style>
  <w:style w:type="character" w:customStyle="1" w:styleId="ListLabel1681">
    <w:name w:val="ListLabel 1681"/>
    <w:qFormat/>
    <w:rPr>
      <w:rFonts w:cs="OpenSymbol;Arial Unicode MS"/>
    </w:rPr>
  </w:style>
  <w:style w:type="character" w:customStyle="1" w:styleId="ListLabel1682">
    <w:name w:val="ListLabel 1682"/>
    <w:qFormat/>
    <w:rPr>
      <w:rFonts w:cs="OpenSymbol;Arial Unicode MS"/>
    </w:rPr>
  </w:style>
  <w:style w:type="character" w:customStyle="1" w:styleId="ListLabel1683">
    <w:name w:val="ListLabel 1683"/>
    <w:qFormat/>
    <w:rPr>
      <w:rFonts w:cs="OpenSymbol;Arial Unicode MS"/>
    </w:rPr>
  </w:style>
  <w:style w:type="character" w:customStyle="1" w:styleId="ListLabel1684">
    <w:name w:val="ListLabel 1684"/>
    <w:qFormat/>
    <w:rPr>
      <w:rFonts w:cs="OpenSymbol;Arial Unicode MS"/>
    </w:rPr>
  </w:style>
  <w:style w:type="character" w:customStyle="1" w:styleId="ListLabel1685">
    <w:name w:val="ListLabel 1685"/>
    <w:qFormat/>
    <w:rPr>
      <w:rFonts w:cs="OpenSymbol;Arial Unicode MS"/>
    </w:rPr>
  </w:style>
  <w:style w:type="character" w:customStyle="1" w:styleId="ListLabel1686">
    <w:name w:val="ListLabel 1686"/>
    <w:qFormat/>
    <w:rPr>
      <w:rFonts w:cs="OpenSymbol;Arial Unicode MS"/>
    </w:rPr>
  </w:style>
  <w:style w:type="character" w:customStyle="1" w:styleId="ListLabel1687">
    <w:name w:val="ListLabel 1687"/>
    <w:qFormat/>
    <w:rPr>
      <w:rFonts w:cs="OpenSymbol;Arial Unicode MS"/>
    </w:rPr>
  </w:style>
  <w:style w:type="character" w:customStyle="1" w:styleId="ListLabel1688">
    <w:name w:val="ListLabel 1688"/>
    <w:qFormat/>
    <w:rPr>
      <w:rFonts w:cs="OpenSymbol;Arial Unicode MS"/>
      <w:sz w:val="22"/>
      <w:szCs w:val="22"/>
      <w:lang w:val="el-GR"/>
    </w:rPr>
  </w:style>
  <w:style w:type="character" w:customStyle="1" w:styleId="ListLabel1689">
    <w:name w:val="ListLabel 1689"/>
    <w:qFormat/>
    <w:rPr>
      <w:rFonts w:cs="OpenSymbol;Arial Unicode MS"/>
      <w:sz w:val="22"/>
      <w:szCs w:val="22"/>
      <w:lang w:val="el-GR"/>
    </w:rPr>
  </w:style>
  <w:style w:type="character" w:customStyle="1" w:styleId="ListLabel1690">
    <w:name w:val="ListLabel 1690"/>
    <w:qFormat/>
    <w:rPr>
      <w:rFonts w:cs="OpenSymbol;Arial Unicode MS"/>
      <w:sz w:val="22"/>
      <w:szCs w:val="22"/>
      <w:lang w:val="el-GR"/>
    </w:rPr>
  </w:style>
  <w:style w:type="character" w:customStyle="1" w:styleId="ListLabel1691">
    <w:name w:val="ListLabel 1691"/>
    <w:qFormat/>
    <w:rPr>
      <w:rFonts w:cs="OpenSymbol;Arial Unicode MS"/>
      <w:sz w:val="22"/>
      <w:szCs w:val="22"/>
      <w:lang w:val="el-GR"/>
    </w:rPr>
  </w:style>
  <w:style w:type="character" w:customStyle="1" w:styleId="ListLabel1692">
    <w:name w:val="ListLabel 1692"/>
    <w:qFormat/>
    <w:rPr>
      <w:rFonts w:cs="OpenSymbol;Arial Unicode MS"/>
    </w:rPr>
  </w:style>
  <w:style w:type="character" w:customStyle="1" w:styleId="ListLabel1693">
    <w:name w:val="ListLabel 1693"/>
    <w:qFormat/>
    <w:rPr>
      <w:sz w:val="22"/>
      <w:szCs w:val="22"/>
    </w:rPr>
  </w:style>
  <w:style w:type="character" w:customStyle="1" w:styleId="ListLabel1694">
    <w:name w:val="ListLabel 1694"/>
    <w:qFormat/>
    <w:rPr>
      <w:rFonts w:ascii="Symbol" w:hAnsi="Symbol" w:cs="OpenSymbol;Arial Unicode MS"/>
      <w:sz w:val="22"/>
    </w:rPr>
  </w:style>
  <w:style w:type="character" w:customStyle="1" w:styleId="ListLabel1695">
    <w:name w:val="ListLabel 1695"/>
    <w:qFormat/>
    <w:rPr>
      <w:rFonts w:cs="Symbol"/>
      <w:sz w:val="22"/>
      <w:szCs w:val="22"/>
    </w:rPr>
  </w:style>
  <w:style w:type="character" w:customStyle="1" w:styleId="ListLabel1696">
    <w:name w:val="ListLabel 1696"/>
    <w:qFormat/>
    <w:rPr>
      <w:rFonts w:cs="OpenSymbol;Arial Unicode MS"/>
    </w:rPr>
  </w:style>
  <w:style w:type="character" w:customStyle="1" w:styleId="ListLabel1697">
    <w:name w:val="ListLabel 1697"/>
    <w:qFormat/>
    <w:rPr>
      <w:rFonts w:cs="OpenSymbol;Arial Unicode MS"/>
    </w:rPr>
  </w:style>
  <w:style w:type="character" w:customStyle="1" w:styleId="ListLabel1698">
    <w:name w:val="ListLabel 1698"/>
    <w:qFormat/>
    <w:rPr>
      <w:rFonts w:cs="OpenSymbol;Arial Unicode MS"/>
    </w:rPr>
  </w:style>
  <w:style w:type="character" w:customStyle="1" w:styleId="ListLabel1699">
    <w:name w:val="ListLabel 1699"/>
    <w:qFormat/>
    <w:rPr>
      <w:rFonts w:cs="OpenSymbol;Arial Unicode MS"/>
    </w:rPr>
  </w:style>
  <w:style w:type="character" w:customStyle="1" w:styleId="ListLabel1700">
    <w:name w:val="ListLabel 1700"/>
    <w:qFormat/>
    <w:rPr>
      <w:rFonts w:cs="OpenSymbol;Arial Unicode MS"/>
    </w:rPr>
  </w:style>
  <w:style w:type="character" w:customStyle="1" w:styleId="ListLabel1701">
    <w:name w:val="ListLabel 1701"/>
    <w:qFormat/>
    <w:rPr>
      <w:rFonts w:cs="OpenSymbol;Arial Unicode MS"/>
    </w:rPr>
  </w:style>
  <w:style w:type="character" w:customStyle="1" w:styleId="ListLabel1702">
    <w:name w:val="ListLabel 1702"/>
    <w:qFormat/>
    <w:rPr>
      <w:rFonts w:cs="OpenSymbol;Arial Unicode MS"/>
    </w:rPr>
  </w:style>
  <w:style w:type="character" w:customStyle="1" w:styleId="ListLabel1703">
    <w:name w:val="ListLabel 1703"/>
    <w:qFormat/>
    <w:rPr>
      <w:rFonts w:cs="OpenSymbol;Arial Unicode MS"/>
    </w:rPr>
  </w:style>
  <w:style w:type="character" w:customStyle="1" w:styleId="ListLabel1704">
    <w:name w:val="ListLabel 1704"/>
    <w:qFormat/>
    <w:rPr>
      <w:rFonts w:cs="OpenSymbol;Arial Unicode MS"/>
    </w:rPr>
  </w:style>
  <w:style w:type="character" w:customStyle="1" w:styleId="ListLabel1705">
    <w:name w:val="ListLabel 1705"/>
    <w:qFormat/>
    <w:rPr>
      <w:rFonts w:cs="OpenSymbol;Arial Unicode MS"/>
    </w:rPr>
  </w:style>
  <w:style w:type="character" w:customStyle="1" w:styleId="ListLabel1706">
    <w:name w:val="ListLabel 1706"/>
    <w:qFormat/>
    <w:rPr>
      <w:rFonts w:cs="OpenSymbol;Arial Unicode MS"/>
    </w:rPr>
  </w:style>
  <w:style w:type="character" w:customStyle="1" w:styleId="ListLabel1707">
    <w:name w:val="ListLabel 1707"/>
    <w:qFormat/>
    <w:rPr>
      <w:rFonts w:cs="OpenSymbol;Arial Unicode MS"/>
    </w:rPr>
  </w:style>
  <w:style w:type="character" w:customStyle="1" w:styleId="ListLabel1708">
    <w:name w:val="ListLabel 1708"/>
    <w:qFormat/>
    <w:rPr>
      <w:rFonts w:cs="OpenSymbol;Arial Unicode MS"/>
      <w:sz w:val="22"/>
    </w:rPr>
  </w:style>
  <w:style w:type="character" w:customStyle="1" w:styleId="ListLabel1709">
    <w:name w:val="ListLabel 1709"/>
    <w:qFormat/>
    <w:rPr>
      <w:rFonts w:cs="OpenSymbol;Arial Unicode MS"/>
      <w:sz w:val="22"/>
    </w:rPr>
  </w:style>
  <w:style w:type="character" w:customStyle="1" w:styleId="ListLabel1710">
    <w:name w:val="ListLabel 1710"/>
    <w:qFormat/>
    <w:rPr>
      <w:rFonts w:cs="OpenSymbol;Arial Unicode MS"/>
    </w:rPr>
  </w:style>
  <w:style w:type="character" w:customStyle="1" w:styleId="ListLabel1711">
    <w:name w:val="ListLabel 1711"/>
    <w:qFormat/>
    <w:rPr>
      <w:rFonts w:cs="OpenSymbol;Arial Unicode MS"/>
      <w:sz w:val="22"/>
    </w:rPr>
  </w:style>
  <w:style w:type="character" w:customStyle="1" w:styleId="ListLabel1712">
    <w:name w:val="ListLabel 1712"/>
    <w:qFormat/>
    <w:rPr>
      <w:rFonts w:cs="Mangal;Courier New"/>
      <w:sz w:val="22"/>
    </w:rPr>
  </w:style>
  <w:style w:type="character" w:customStyle="1" w:styleId="ListLabel1713">
    <w:name w:val="ListLabel 1713"/>
    <w:qFormat/>
    <w:rPr>
      <w:rFonts w:cs="OpenSymbol;Arial Unicode MS"/>
      <w:sz w:val="22"/>
    </w:rPr>
  </w:style>
  <w:style w:type="character" w:customStyle="1" w:styleId="ListLabel1714">
    <w:name w:val="ListLabel 1714"/>
    <w:qFormat/>
    <w:rPr>
      <w:rFonts w:cs="OpenSymbol;Arial Unicode MS"/>
      <w:sz w:val="22"/>
    </w:rPr>
  </w:style>
  <w:style w:type="character" w:customStyle="1" w:styleId="ListLabel1715">
    <w:name w:val="ListLabel 1715"/>
    <w:qFormat/>
    <w:rPr>
      <w:rFonts w:cs="OpenSymbol;Arial Unicode MS"/>
    </w:rPr>
  </w:style>
  <w:style w:type="character" w:customStyle="1" w:styleId="ListLabel1716">
    <w:name w:val="ListLabel 1716"/>
    <w:qFormat/>
    <w:rPr>
      <w:rFonts w:cs="OpenSymbol;Arial Unicode MS"/>
    </w:rPr>
  </w:style>
  <w:style w:type="character" w:customStyle="1" w:styleId="ListLabel1717">
    <w:name w:val="ListLabel 1717"/>
    <w:qFormat/>
    <w:rPr>
      <w:rFonts w:cs="OpenSymbol;Arial Unicode MS"/>
    </w:rPr>
  </w:style>
  <w:style w:type="character" w:customStyle="1" w:styleId="ListLabel1718">
    <w:name w:val="ListLabel 1718"/>
    <w:qFormat/>
    <w:rPr>
      <w:rFonts w:cs="OpenSymbol;Arial Unicode MS"/>
    </w:rPr>
  </w:style>
  <w:style w:type="character" w:customStyle="1" w:styleId="ListLabel1719">
    <w:name w:val="ListLabel 1719"/>
    <w:qFormat/>
    <w:rPr>
      <w:rFonts w:cs="OpenSymbol;Arial Unicode MS"/>
    </w:rPr>
  </w:style>
  <w:style w:type="character" w:customStyle="1" w:styleId="ListLabel1720">
    <w:name w:val="ListLabel 1720"/>
    <w:qFormat/>
    <w:rPr>
      <w:rFonts w:cs="OpenSymbol;Arial Unicode MS"/>
    </w:rPr>
  </w:style>
  <w:style w:type="character" w:customStyle="1" w:styleId="ListLabel1721">
    <w:name w:val="ListLabel 1721"/>
    <w:qFormat/>
    <w:rPr>
      <w:rFonts w:cs="OpenSymbol;Arial Unicode MS"/>
    </w:rPr>
  </w:style>
  <w:style w:type="character" w:customStyle="1" w:styleId="ListLabel1722">
    <w:name w:val="ListLabel 1722"/>
    <w:qFormat/>
    <w:rPr>
      <w:rFonts w:cs="OpenSymbol;Arial Unicode MS"/>
    </w:rPr>
  </w:style>
  <w:style w:type="character" w:customStyle="1" w:styleId="ListLabel1723">
    <w:name w:val="ListLabel 1723"/>
    <w:qFormat/>
    <w:rPr>
      <w:rFonts w:eastAsia="OpenSymbol;Arial Unicode MS" w:cs="OpenSymbol;Arial Unicode MS"/>
      <w:sz w:val="22"/>
    </w:rPr>
  </w:style>
  <w:style w:type="character" w:customStyle="1" w:styleId="ListLabel1724">
    <w:name w:val="ListLabel 1724"/>
    <w:qFormat/>
    <w:rPr>
      <w:rFonts w:eastAsia="OpenSymbol;Arial Unicode MS" w:cs="OpenSymbol;Arial Unicode MS"/>
    </w:rPr>
  </w:style>
  <w:style w:type="character" w:customStyle="1" w:styleId="ListLabel1725">
    <w:name w:val="ListLabel 1725"/>
    <w:qFormat/>
    <w:rPr>
      <w:rFonts w:eastAsia="OpenSymbol;Arial Unicode MS" w:cs="OpenSymbol;Arial Unicode MS"/>
    </w:rPr>
  </w:style>
  <w:style w:type="character" w:customStyle="1" w:styleId="ListLabel1726">
    <w:name w:val="ListLabel 1726"/>
    <w:qFormat/>
    <w:rPr>
      <w:rFonts w:eastAsia="OpenSymbol;Arial Unicode MS" w:cs="OpenSymbol;Arial Unicode MS"/>
    </w:rPr>
  </w:style>
  <w:style w:type="character" w:customStyle="1" w:styleId="ListLabel1727">
    <w:name w:val="ListLabel 1727"/>
    <w:qFormat/>
    <w:rPr>
      <w:rFonts w:eastAsia="OpenSymbol;Arial Unicode MS" w:cs="OpenSymbol;Arial Unicode MS"/>
    </w:rPr>
  </w:style>
  <w:style w:type="character" w:customStyle="1" w:styleId="ListLabel1728">
    <w:name w:val="ListLabel 1728"/>
    <w:qFormat/>
    <w:rPr>
      <w:rFonts w:eastAsia="OpenSymbol;Arial Unicode MS" w:cs="OpenSymbol;Arial Unicode MS"/>
    </w:rPr>
  </w:style>
  <w:style w:type="character" w:customStyle="1" w:styleId="ListLabel1729">
    <w:name w:val="ListLabel 1729"/>
    <w:qFormat/>
    <w:rPr>
      <w:rFonts w:eastAsia="OpenSymbol;Arial Unicode MS" w:cs="OpenSymbol;Arial Unicode MS"/>
    </w:rPr>
  </w:style>
  <w:style w:type="character" w:customStyle="1" w:styleId="ListLabel1730">
    <w:name w:val="ListLabel 1730"/>
    <w:qFormat/>
    <w:rPr>
      <w:rFonts w:eastAsia="OpenSymbol;Arial Unicode MS" w:cs="OpenSymbol;Arial Unicode MS"/>
    </w:rPr>
  </w:style>
  <w:style w:type="character" w:customStyle="1" w:styleId="ListLabel1731">
    <w:name w:val="ListLabel 1731"/>
    <w:qFormat/>
    <w:rPr>
      <w:rFonts w:eastAsia="OpenSymbol;Arial Unicode MS" w:cs="OpenSymbol;Arial Unicode MS"/>
    </w:rPr>
  </w:style>
  <w:style w:type="character" w:customStyle="1" w:styleId="ListLabel1732">
    <w:name w:val="ListLabel 1732"/>
    <w:qFormat/>
    <w:rPr>
      <w:rFonts w:cs="OpenSymbol;Arial Unicode MS"/>
      <w:sz w:val="22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OpenSymbol;Arial Unicode MS"/>
    </w:rPr>
  </w:style>
  <w:style w:type="character" w:customStyle="1" w:styleId="ListLabel1739">
    <w:name w:val="ListLabel 1739"/>
    <w:qFormat/>
    <w:rPr>
      <w:rFonts w:cs="OpenSymbol;Arial Unicode MS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OpenSymbol;Arial Unicode MS"/>
    </w:rPr>
  </w:style>
  <w:style w:type="character" w:customStyle="1" w:styleId="ListLabel1743">
    <w:name w:val="ListLabel 1743"/>
    <w:qFormat/>
    <w:rPr>
      <w:rFonts w:cs="OpenSymbol;Arial Unicode MS"/>
    </w:rPr>
  </w:style>
  <w:style w:type="character" w:customStyle="1" w:styleId="ListLabel1744">
    <w:name w:val="ListLabel 1744"/>
    <w:qFormat/>
    <w:rPr>
      <w:rFonts w:cs="OpenSymbol;Arial Unicode MS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  <w:sz w:val="22"/>
      <w:szCs w:val="22"/>
    </w:rPr>
  </w:style>
  <w:style w:type="character" w:customStyle="1" w:styleId="ListLabel1751">
    <w:name w:val="ListLabel 1751"/>
    <w:qFormat/>
    <w:rPr>
      <w:rFonts w:cs="OpenSymbol;Arial Unicode MS"/>
      <w:sz w:val="22"/>
      <w:szCs w:val="22"/>
    </w:rPr>
  </w:style>
  <w:style w:type="character" w:customStyle="1" w:styleId="ListLabel1752">
    <w:name w:val="ListLabel 1752"/>
    <w:qFormat/>
    <w:rPr>
      <w:rFonts w:cs="OpenSymbol;Arial Unicode MS"/>
      <w:sz w:val="22"/>
      <w:szCs w:val="22"/>
    </w:rPr>
  </w:style>
  <w:style w:type="character" w:customStyle="1" w:styleId="ListLabel1753">
    <w:name w:val="ListLabel 1753"/>
    <w:qFormat/>
    <w:rPr>
      <w:rFonts w:cs="OpenSymbol;Arial Unicode MS"/>
      <w:sz w:val="22"/>
      <w:szCs w:val="22"/>
    </w:rPr>
  </w:style>
  <w:style w:type="character" w:customStyle="1" w:styleId="ListLabel1754">
    <w:name w:val="ListLabel 1754"/>
    <w:qFormat/>
    <w:rPr>
      <w:rFonts w:cs="OpenSymbol;Arial Unicode MS"/>
      <w:sz w:val="22"/>
      <w:szCs w:val="22"/>
    </w:rPr>
  </w:style>
  <w:style w:type="character" w:customStyle="1" w:styleId="ListLabel1755">
    <w:name w:val="ListLabel 1755"/>
    <w:qFormat/>
    <w:rPr>
      <w:rFonts w:cs="OpenSymbol;Arial Unicode MS"/>
      <w:sz w:val="22"/>
      <w:szCs w:val="22"/>
    </w:rPr>
  </w:style>
  <w:style w:type="character" w:customStyle="1" w:styleId="ListLabel1756">
    <w:name w:val="ListLabel 1756"/>
    <w:qFormat/>
    <w:rPr>
      <w:rFonts w:cs="OpenSymbol;Arial Unicode MS"/>
      <w:sz w:val="22"/>
      <w:szCs w:val="22"/>
    </w:rPr>
  </w:style>
  <w:style w:type="character" w:customStyle="1" w:styleId="ListLabel1757">
    <w:name w:val="ListLabel 1757"/>
    <w:qFormat/>
    <w:rPr>
      <w:rFonts w:cs="OpenSymbol;Arial Unicode MS"/>
      <w:sz w:val="22"/>
      <w:szCs w:val="22"/>
    </w:rPr>
  </w:style>
  <w:style w:type="character" w:customStyle="1" w:styleId="ListLabel1758">
    <w:name w:val="ListLabel 1758"/>
    <w:qFormat/>
    <w:rPr>
      <w:rFonts w:cs="OpenSymbol;Arial Unicode MS"/>
      <w:sz w:val="22"/>
      <w:szCs w:val="22"/>
    </w:rPr>
  </w:style>
  <w:style w:type="character" w:customStyle="1" w:styleId="ListLabel1759">
    <w:name w:val="ListLabel 1759"/>
    <w:qFormat/>
    <w:rPr>
      <w:rFonts w:cs="OpenSymbol;Arial Unicode MS"/>
      <w:sz w:val="22"/>
      <w:szCs w:val="22"/>
    </w:rPr>
  </w:style>
  <w:style w:type="character" w:customStyle="1" w:styleId="ListLabel1760">
    <w:name w:val="ListLabel 1760"/>
    <w:qFormat/>
    <w:rPr>
      <w:rFonts w:cs="OpenSymbol;Arial Unicode MS"/>
      <w:sz w:val="22"/>
      <w:szCs w:val="22"/>
    </w:rPr>
  </w:style>
  <w:style w:type="character" w:customStyle="1" w:styleId="ListLabel1761">
    <w:name w:val="ListLabel 1761"/>
    <w:qFormat/>
    <w:rPr>
      <w:rFonts w:cs="OpenSymbol;Arial Unicode MS"/>
      <w:sz w:val="22"/>
      <w:szCs w:val="22"/>
    </w:rPr>
  </w:style>
  <w:style w:type="character" w:customStyle="1" w:styleId="ListLabel1762">
    <w:name w:val="ListLabel 1762"/>
    <w:qFormat/>
    <w:rPr>
      <w:rFonts w:cs="OpenSymbol;Arial Unicode MS"/>
      <w:sz w:val="22"/>
      <w:szCs w:val="22"/>
    </w:rPr>
  </w:style>
  <w:style w:type="character" w:customStyle="1" w:styleId="ListLabel1763">
    <w:name w:val="ListLabel 1763"/>
    <w:qFormat/>
    <w:rPr>
      <w:rFonts w:cs="OpenSymbol;Arial Unicode MS"/>
      <w:sz w:val="22"/>
      <w:szCs w:val="22"/>
    </w:rPr>
  </w:style>
  <w:style w:type="character" w:customStyle="1" w:styleId="ListLabel1764">
    <w:name w:val="ListLabel 1764"/>
    <w:qFormat/>
    <w:rPr>
      <w:rFonts w:cs="OpenSymbol;Arial Unicode MS"/>
      <w:sz w:val="22"/>
      <w:szCs w:val="22"/>
    </w:rPr>
  </w:style>
  <w:style w:type="character" w:customStyle="1" w:styleId="ListLabel1765">
    <w:name w:val="ListLabel 1765"/>
    <w:qFormat/>
    <w:rPr>
      <w:rFonts w:cs="OpenSymbol;Arial Unicode MS"/>
      <w:sz w:val="22"/>
      <w:szCs w:val="22"/>
    </w:rPr>
  </w:style>
  <w:style w:type="character" w:customStyle="1" w:styleId="ListLabel1766">
    <w:name w:val="ListLabel 1766"/>
    <w:qFormat/>
    <w:rPr>
      <w:rFonts w:cs="OpenSymbol;Arial Unicode MS"/>
      <w:sz w:val="22"/>
      <w:szCs w:val="22"/>
    </w:rPr>
  </w:style>
  <w:style w:type="character" w:customStyle="1" w:styleId="ListLabel1767">
    <w:name w:val="ListLabel 1767"/>
    <w:qFormat/>
    <w:rPr>
      <w:rFonts w:cs="OpenSymbol;Arial Unicode MS"/>
      <w:sz w:val="22"/>
      <w:szCs w:val="22"/>
    </w:rPr>
  </w:style>
  <w:style w:type="character" w:customStyle="1" w:styleId="ListLabel1768">
    <w:name w:val="ListLabel 1768"/>
    <w:qFormat/>
    <w:rPr>
      <w:rFonts w:cs="OpenSymbol;Arial Unicode MS"/>
      <w:sz w:val="22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</w:rPr>
  </w:style>
  <w:style w:type="character" w:customStyle="1" w:styleId="ListLabel1772">
    <w:name w:val="ListLabel 1772"/>
    <w:qFormat/>
    <w:rPr>
      <w:rFonts w:cs="OpenSymbol;Arial Unicode MS"/>
    </w:rPr>
  </w:style>
  <w:style w:type="character" w:customStyle="1" w:styleId="ListLabel1773">
    <w:name w:val="ListLabel 1773"/>
    <w:qFormat/>
    <w:rPr>
      <w:rFonts w:cs="OpenSymbol;Arial Unicode MS"/>
    </w:rPr>
  </w:style>
  <w:style w:type="character" w:customStyle="1" w:styleId="ListLabel1774">
    <w:name w:val="ListLabel 1774"/>
    <w:qFormat/>
    <w:rPr>
      <w:rFonts w:cs="OpenSymbol;Arial Unicode MS"/>
    </w:rPr>
  </w:style>
  <w:style w:type="character" w:customStyle="1" w:styleId="ListLabel1775">
    <w:name w:val="ListLabel 1775"/>
    <w:qFormat/>
    <w:rPr>
      <w:rFonts w:cs="OpenSymbol;Arial Unicode MS"/>
    </w:rPr>
  </w:style>
  <w:style w:type="character" w:customStyle="1" w:styleId="ListLabel1776">
    <w:name w:val="ListLabel 1776"/>
    <w:qFormat/>
    <w:rPr>
      <w:rFonts w:cs="OpenSymbol;Arial Unicode MS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</w:rPr>
  </w:style>
  <w:style w:type="character" w:customStyle="1" w:styleId="ListLabel1787">
    <w:name w:val="ListLabel 1787"/>
    <w:qFormat/>
    <w:rPr>
      <w:rFonts w:cs="OpenSymbol;Arial Unicode MS"/>
    </w:rPr>
  </w:style>
  <w:style w:type="character" w:customStyle="1" w:styleId="ListLabel1788">
    <w:name w:val="ListLabel 1788"/>
    <w:qFormat/>
    <w:rPr>
      <w:rFonts w:cs="OpenSymbol;Arial Unicode MS"/>
    </w:rPr>
  </w:style>
  <w:style w:type="character" w:customStyle="1" w:styleId="ListLabel1789">
    <w:name w:val="ListLabel 1789"/>
    <w:qFormat/>
    <w:rPr>
      <w:rFonts w:cs="OpenSymbol;Arial Unicode MS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  <w:sz w:val="22"/>
      <w:szCs w:val="22"/>
    </w:rPr>
  </w:style>
  <w:style w:type="character" w:customStyle="1" w:styleId="ListLabel1796">
    <w:name w:val="ListLabel 1796"/>
    <w:qFormat/>
    <w:rPr>
      <w:rFonts w:cs="OpenSymbol;Arial Unicode MS"/>
      <w:sz w:val="22"/>
      <w:szCs w:val="22"/>
    </w:rPr>
  </w:style>
  <w:style w:type="character" w:customStyle="1" w:styleId="ListLabel1797">
    <w:name w:val="ListLabel 1797"/>
    <w:qFormat/>
    <w:rPr>
      <w:rFonts w:cs="OpenSymbol;Arial Unicode MS"/>
      <w:sz w:val="22"/>
      <w:szCs w:val="22"/>
    </w:rPr>
  </w:style>
  <w:style w:type="character" w:customStyle="1" w:styleId="ListLabel1798">
    <w:name w:val="ListLabel 1798"/>
    <w:qFormat/>
    <w:rPr>
      <w:rFonts w:cs="OpenSymbol;Arial Unicode MS"/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  <w:szCs w:val="22"/>
    </w:rPr>
  </w:style>
  <w:style w:type="character" w:customStyle="1" w:styleId="ListLabel1800">
    <w:name w:val="ListLabel 1800"/>
    <w:qFormat/>
    <w:rPr>
      <w:rFonts w:cs="OpenSymbol;Arial Unicode MS"/>
      <w:sz w:val="22"/>
      <w:szCs w:val="22"/>
    </w:rPr>
  </w:style>
  <w:style w:type="character" w:customStyle="1" w:styleId="ListLabel1801">
    <w:name w:val="ListLabel 1801"/>
    <w:qFormat/>
    <w:rPr>
      <w:rFonts w:cs="OpenSymbol;Arial Unicode MS"/>
      <w:sz w:val="22"/>
      <w:szCs w:val="22"/>
    </w:rPr>
  </w:style>
  <w:style w:type="character" w:customStyle="1" w:styleId="ListLabel1802">
    <w:name w:val="ListLabel 1802"/>
    <w:qFormat/>
    <w:rPr>
      <w:rFonts w:cs="OpenSymbol;Arial Unicode MS"/>
      <w:sz w:val="22"/>
      <w:szCs w:val="22"/>
    </w:rPr>
  </w:style>
  <w:style w:type="character" w:customStyle="1" w:styleId="ListLabel1803">
    <w:name w:val="ListLabel 1803"/>
    <w:qFormat/>
    <w:rPr>
      <w:rFonts w:cs="OpenSymbol;Arial Unicode MS"/>
      <w:sz w:val="22"/>
      <w:szCs w:val="22"/>
    </w:rPr>
  </w:style>
  <w:style w:type="character" w:customStyle="1" w:styleId="ListLabel1804">
    <w:name w:val="ListLabel 1804"/>
    <w:qFormat/>
    <w:rPr>
      <w:rFonts w:cs="OpenSymbol;Arial Unicode MS"/>
    </w:rPr>
  </w:style>
  <w:style w:type="character" w:customStyle="1" w:styleId="ListLabel1805">
    <w:name w:val="ListLabel 1805"/>
    <w:qFormat/>
    <w:rPr>
      <w:rFonts w:cs="OpenSymbol;Arial Unicode MS"/>
    </w:rPr>
  </w:style>
  <w:style w:type="character" w:customStyle="1" w:styleId="ListLabel1806">
    <w:name w:val="ListLabel 1806"/>
    <w:qFormat/>
    <w:rPr>
      <w:rFonts w:cs="OpenSymbol;Arial Unicode MS"/>
    </w:rPr>
  </w:style>
  <w:style w:type="character" w:customStyle="1" w:styleId="ListLabel1807">
    <w:name w:val="ListLabel 1807"/>
    <w:qFormat/>
    <w:rPr>
      <w:rFonts w:cs="OpenSymbol;Arial Unicode MS"/>
    </w:rPr>
  </w:style>
  <w:style w:type="character" w:customStyle="1" w:styleId="ListLabel1808">
    <w:name w:val="ListLabel 1808"/>
    <w:qFormat/>
    <w:rPr>
      <w:rFonts w:cs="OpenSymbol;Arial Unicode MS"/>
    </w:rPr>
  </w:style>
  <w:style w:type="character" w:customStyle="1" w:styleId="ListLabel1809">
    <w:name w:val="ListLabel 1809"/>
    <w:qFormat/>
    <w:rPr>
      <w:rFonts w:cs="OpenSymbol;Arial Unicode MS"/>
    </w:rPr>
  </w:style>
  <w:style w:type="character" w:customStyle="1" w:styleId="ListLabel1810">
    <w:name w:val="ListLabel 1810"/>
    <w:qFormat/>
    <w:rPr>
      <w:rFonts w:cs="OpenSymbol;Arial Unicode MS"/>
    </w:rPr>
  </w:style>
  <w:style w:type="character" w:customStyle="1" w:styleId="ListLabel1811">
    <w:name w:val="ListLabel 1811"/>
    <w:qFormat/>
    <w:rPr>
      <w:rFonts w:cs="OpenSymbol;Arial Unicode MS"/>
    </w:rPr>
  </w:style>
  <w:style w:type="character" w:customStyle="1" w:styleId="ListLabel1812">
    <w:name w:val="ListLabel 1812"/>
    <w:qFormat/>
    <w:rPr>
      <w:rFonts w:cs="OpenSymbol;Arial Unicode MS"/>
    </w:rPr>
  </w:style>
  <w:style w:type="character" w:customStyle="1" w:styleId="ListLabel1813">
    <w:name w:val="ListLabel 1813"/>
    <w:qFormat/>
    <w:rPr>
      <w:rFonts w:cs="OpenSymbol;Arial Unicode MS"/>
      <w:sz w:val="22"/>
    </w:rPr>
  </w:style>
  <w:style w:type="character" w:customStyle="1" w:styleId="ListLabel1814">
    <w:name w:val="ListLabel 1814"/>
    <w:qFormat/>
    <w:rPr>
      <w:rFonts w:cs="OpenSymbol;Arial Unicode MS"/>
    </w:rPr>
  </w:style>
  <w:style w:type="character" w:customStyle="1" w:styleId="ListLabel1815">
    <w:name w:val="ListLabel 1815"/>
    <w:qFormat/>
    <w:rPr>
      <w:rFonts w:cs="OpenSymbol;Arial Unicode MS"/>
    </w:rPr>
  </w:style>
  <w:style w:type="character" w:customStyle="1" w:styleId="ListLabel1816">
    <w:name w:val="ListLabel 1816"/>
    <w:qFormat/>
    <w:rPr>
      <w:rFonts w:cs="OpenSymbol;Arial Unicode MS"/>
    </w:rPr>
  </w:style>
  <w:style w:type="character" w:customStyle="1" w:styleId="ListLabel1817">
    <w:name w:val="ListLabel 1817"/>
    <w:qFormat/>
    <w:rPr>
      <w:rFonts w:cs="OpenSymbol;Arial Unicode MS"/>
    </w:rPr>
  </w:style>
  <w:style w:type="character" w:customStyle="1" w:styleId="ListLabel1818">
    <w:name w:val="ListLabel 1818"/>
    <w:qFormat/>
    <w:rPr>
      <w:rFonts w:cs="OpenSymbol;Arial Unicode MS"/>
    </w:rPr>
  </w:style>
  <w:style w:type="character" w:customStyle="1" w:styleId="ListLabel1819">
    <w:name w:val="ListLabel 1819"/>
    <w:qFormat/>
    <w:rPr>
      <w:rFonts w:cs="OpenSymbol;Arial Unicode MS"/>
    </w:rPr>
  </w:style>
  <w:style w:type="character" w:customStyle="1" w:styleId="ListLabel1820">
    <w:name w:val="ListLabel 1820"/>
    <w:qFormat/>
    <w:rPr>
      <w:rFonts w:cs="OpenSymbol;Arial Unicode MS"/>
    </w:rPr>
  </w:style>
  <w:style w:type="character" w:customStyle="1" w:styleId="ListLabel1821">
    <w:name w:val="ListLabel 1821"/>
    <w:qFormat/>
    <w:rPr>
      <w:rFonts w:cs="OpenSymbol;Arial Unicode MS"/>
    </w:rPr>
  </w:style>
  <w:style w:type="character" w:customStyle="1" w:styleId="ListLabel1822">
    <w:name w:val="ListLabel 1822"/>
    <w:qFormat/>
    <w:rPr>
      <w:rFonts w:cs="Mangal;Courier New"/>
    </w:rPr>
  </w:style>
  <w:style w:type="character" w:customStyle="1" w:styleId="ListLabel1823">
    <w:name w:val="ListLabel 1823"/>
    <w:qFormat/>
    <w:rPr>
      <w:rFonts w:cs="OpenSymbol;Arial Unicode MS"/>
      <w:sz w:val="22"/>
      <w:szCs w:val="22"/>
      <w:lang w:val="el-GR"/>
    </w:rPr>
  </w:style>
  <w:style w:type="character" w:customStyle="1" w:styleId="ListLabel1824">
    <w:name w:val="ListLabel 1824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OpenSymbol;Arial Unicode MS"/>
      <w:sz w:val="22"/>
      <w:szCs w:val="22"/>
      <w:lang w:val="el-GR"/>
    </w:rPr>
  </w:style>
  <w:style w:type="character" w:customStyle="1" w:styleId="ListLabel1834">
    <w:name w:val="ListLabel 1834"/>
    <w:qFormat/>
    <w:rPr>
      <w:rFonts w:ascii="Symbol" w:hAnsi="Symbol" w:cs="Symbol"/>
      <w:sz w:val="22"/>
      <w:szCs w:val="22"/>
      <w:lang w:val="el-GR"/>
    </w:rPr>
  </w:style>
  <w:style w:type="character" w:customStyle="1" w:styleId="ListLabel1835">
    <w:name w:val="ListLabel 1835"/>
    <w:qFormat/>
    <w:rPr>
      <w:rFonts w:cs="OpenSymbol;Arial Unicode MS"/>
      <w:sz w:val="22"/>
      <w:szCs w:val="22"/>
      <w:lang w:val="el-GR"/>
    </w:rPr>
  </w:style>
  <w:style w:type="character" w:customStyle="1" w:styleId="ListLabel1836">
    <w:name w:val="ListLabel 1836"/>
    <w:qFormat/>
    <w:rPr>
      <w:rFonts w:cs="OpenSymbol;Arial Unicode MS"/>
      <w:sz w:val="22"/>
      <w:szCs w:val="22"/>
      <w:lang w:val="el-GR"/>
    </w:rPr>
  </w:style>
  <w:style w:type="character" w:customStyle="1" w:styleId="ListLabel1837">
    <w:name w:val="ListLabel 183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838">
    <w:name w:val="ListLabel 1838"/>
    <w:qFormat/>
    <w:rPr>
      <w:rFonts w:cs="OpenSymbol;Arial Unicode MS"/>
      <w:sz w:val="22"/>
      <w:szCs w:val="22"/>
      <w:lang w:val="el-GR"/>
    </w:rPr>
  </w:style>
  <w:style w:type="character" w:customStyle="1" w:styleId="ListLabel1839">
    <w:name w:val="ListLabel 1839"/>
    <w:qFormat/>
    <w:rPr>
      <w:rFonts w:cs="OpenSymbol;Arial Unicode MS"/>
      <w:sz w:val="22"/>
    </w:rPr>
  </w:style>
  <w:style w:type="character" w:customStyle="1" w:styleId="ListLabel1840">
    <w:name w:val="ListLabel 1840"/>
    <w:qFormat/>
    <w:rPr>
      <w:rFonts w:cs="OpenSymbol;Arial Unicode MS"/>
      <w:sz w:val="22"/>
      <w:szCs w:val="22"/>
      <w:lang w:val="el-GR"/>
    </w:rPr>
  </w:style>
  <w:style w:type="character" w:customStyle="1" w:styleId="ListLabel1841">
    <w:name w:val="ListLabel 1841"/>
    <w:qFormat/>
    <w:rPr>
      <w:rFonts w:cs="OpenSymbol;Arial Unicode MS"/>
      <w:sz w:val="22"/>
    </w:rPr>
  </w:style>
  <w:style w:type="character" w:customStyle="1" w:styleId="ListLabel1842">
    <w:name w:val="ListLabel 1842"/>
    <w:qFormat/>
    <w:rPr>
      <w:rFonts w:cs="OpenSymbol;Arial Unicode MS"/>
    </w:rPr>
  </w:style>
  <w:style w:type="character" w:customStyle="1" w:styleId="ListLabel1843">
    <w:name w:val="ListLabel 1843"/>
    <w:qFormat/>
    <w:rPr>
      <w:rFonts w:cs="OpenSymbol;Arial Unicode MS"/>
    </w:rPr>
  </w:style>
  <w:style w:type="character" w:customStyle="1" w:styleId="ListLabel1844">
    <w:name w:val="ListLabel 1844"/>
    <w:qFormat/>
    <w:rPr>
      <w:rFonts w:cs="OpenSymbol;Arial Unicode MS"/>
    </w:rPr>
  </w:style>
  <w:style w:type="character" w:customStyle="1" w:styleId="ListLabel1845">
    <w:name w:val="ListLabel 1845"/>
    <w:qFormat/>
    <w:rPr>
      <w:rFonts w:cs="OpenSymbol;Arial Unicode MS"/>
    </w:rPr>
  </w:style>
  <w:style w:type="character" w:customStyle="1" w:styleId="ListLabel1846">
    <w:name w:val="ListLabel 1846"/>
    <w:qFormat/>
    <w:rPr>
      <w:rFonts w:cs="OpenSymbol;Arial Unicode MS"/>
    </w:rPr>
  </w:style>
  <w:style w:type="character" w:customStyle="1" w:styleId="ListLabel1847">
    <w:name w:val="ListLabel 1847"/>
    <w:qFormat/>
    <w:rPr>
      <w:rFonts w:cs="OpenSymbol;Arial Unicode MS"/>
    </w:rPr>
  </w:style>
  <w:style w:type="character" w:customStyle="1" w:styleId="ListLabel1848">
    <w:name w:val="ListLabel 1848"/>
    <w:qFormat/>
    <w:rPr>
      <w:rFonts w:cs="OpenSymbol;Arial Unicode MS"/>
    </w:rPr>
  </w:style>
  <w:style w:type="character" w:customStyle="1" w:styleId="ListLabel1849">
    <w:name w:val="ListLabel 1849"/>
    <w:qFormat/>
    <w:rPr>
      <w:rFonts w:cs="OpenSymbol;Arial Unicode MS"/>
    </w:rPr>
  </w:style>
  <w:style w:type="character" w:customStyle="1" w:styleId="ListLabel1850">
    <w:name w:val="ListLabel 1850"/>
    <w:qFormat/>
    <w:rPr>
      <w:rFonts w:cs="OpenSymbol;Arial Unicode MS"/>
      <w:sz w:val="22"/>
      <w:szCs w:val="22"/>
      <w:lang w:val="el-GR"/>
    </w:rPr>
  </w:style>
  <w:style w:type="character" w:customStyle="1" w:styleId="ListLabel1851">
    <w:name w:val="ListLabel 1851"/>
    <w:qFormat/>
    <w:rPr>
      <w:rFonts w:cs="OpenSymbol;Arial Unicode MS"/>
      <w:sz w:val="22"/>
      <w:szCs w:val="22"/>
      <w:lang w:val="el-GR"/>
    </w:rPr>
  </w:style>
  <w:style w:type="character" w:customStyle="1" w:styleId="ListLabel1852">
    <w:name w:val="ListLabel 1852"/>
    <w:qFormat/>
    <w:rPr>
      <w:rFonts w:cs="OpenSymbol;Arial Unicode MS"/>
      <w:sz w:val="22"/>
      <w:szCs w:val="22"/>
      <w:lang w:val="el-GR"/>
    </w:rPr>
  </w:style>
  <w:style w:type="character" w:customStyle="1" w:styleId="ListLabel1853">
    <w:name w:val="ListLabel 1853"/>
    <w:qFormat/>
    <w:rPr>
      <w:sz w:val="22"/>
      <w:szCs w:val="22"/>
    </w:rPr>
  </w:style>
  <w:style w:type="character" w:customStyle="1" w:styleId="ListLabel1854">
    <w:name w:val="ListLabel 1854"/>
    <w:qFormat/>
    <w:rPr>
      <w:rFonts w:ascii="Symbol" w:hAnsi="Symbol" w:cs="OpenSymbol;Arial Unicode MS"/>
      <w:sz w:val="22"/>
    </w:rPr>
  </w:style>
  <w:style w:type="character" w:customStyle="1" w:styleId="ListLabel1855">
    <w:name w:val="ListLabel 1855"/>
    <w:qFormat/>
    <w:rPr>
      <w:rFonts w:cs="Symbol"/>
      <w:sz w:val="22"/>
      <w:szCs w:val="22"/>
    </w:rPr>
  </w:style>
  <w:style w:type="character" w:customStyle="1" w:styleId="ListLabel1856">
    <w:name w:val="ListLabel 1856"/>
    <w:qFormat/>
    <w:rPr>
      <w:rFonts w:cs="OpenSymbol;Arial Unicode MS"/>
    </w:rPr>
  </w:style>
  <w:style w:type="character" w:customStyle="1" w:styleId="ListLabel1857">
    <w:name w:val="ListLabel 1857"/>
    <w:qFormat/>
    <w:rPr>
      <w:rFonts w:cs="OpenSymbol;Arial Unicode MS"/>
    </w:rPr>
  </w:style>
  <w:style w:type="character" w:customStyle="1" w:styleId="ListLabel1858">
    <w:name w:val="ListLabel 1858"/>
    <w:qFormat/>
    <w:rPr>
      <w:rFonts w:cs="OpenSymbol;Arial Unicode MS"/>
    </w:rPr>
  </w:style>
  <w:style w:type="character" w:customStyle="1" w:styleId="ListLabel1859">
    <w:name w:val="ListLabel 1859"/>
    <w:qFormat/>
    <w:rPr>
      <w:rFonts w:cs="OpenSymbol;Arial Unicode MS"/>
    </w:rPr>
  </w:style>
  <w:style w:type="character" w:customStyle="1" w:styleId="ListLabel1860">
    <w:name w:val="ListLabel 1860"/>
    <w:qFormat/>
    <w:rPr>
      <w:rFonts w:cs="OpenSymbol;Arial Unicode MS"/>
    </w:rPr>
  </w:style>
  <w:style w:type="character" w:customStyle="1" w:styleId="ListLabel1861">
    <w:name w:val="ListLabel 1861"/>
    <w:qFormat/>
    <w:rPr>
      <w:rFonts w:cs="OpenSymbol;Arial Unicode MS"/>
    </w:rPr>
  </w:style>
  <w:style w:type="character" w:customStyle="1" w:styleId="ListLabel1862">
    <w:name w:val="ListLabel 1862"/>
    <w:qFormat/>
    <w:rPr>
      <w:rFonts w:cs="OpenSymbol;Arial Unicode MS"/>
    </w:rPr>
  </w:style>
  <w:style w:type="character" w:customStyle="1" w:styleId="ListLabel1863">
    <w:name w:val="ListLabel 1863"/>
    <w:qFormat/>
    <w:rPr>
      <w:rFonts w:cs="OpenSymbol;Arial Unicode MS"/>
    </w:rPr>
  </w:style>
  <w:style w:type="character" w:customStyle="1" w:styleId="ListLabel1864">
    <w:name w:val="ListLabel 1864"/>
    <w:qFormat/>
    <w:rPr>
      <w:rFonts w:cs="OpenSymbol;Arial Unicode MS"/>
    </w:rPr>
  </w:style>
  <w:style w:type="character" w:customStyle="1" w:styleId="ListLabel1865">
    <w:name w:val="ListLabel 1865"/>
    <w:qFormat/>
    <w:rPr>
      <w:rFonts w:cs="OpenSymbol;Arial Unicode MS"/>
    </w:rPr>
  </w:style>
  <w:style w:type="character" w:customStyle="1" w:styleId="ListLabel1866">
    <w:name w:val="ListLabel 1866"/>
    <w:qFormat/>
    <w:rPr>
      <w:rFonts w:cs="OpenSymbol;Arial Unicode MS"/>
      <w:sz w:val="22"/>
      <w:szCs w:val="22"/>
      <w:lang w:val="el-GR"/>
    </w:rPr>
  </w:style>
  <w:style w:type="character" w:customStyle="1" w:styleId="ListLabel1867">
    <w:name w:val="ListLabel 1867"/>
    <w:qFormat/>
    <w:rPr>
      <w:rFonts w:cs="OpenSymbol;Arial Unicode MS"/>
      <w:sz w:val="22"/>
      <w:szCs w:val="22"/>
      <w:lang w:val="el-GR"/>
    </w:rPr>
  </w:style>
  <w:style w:type="character" w:customStyle="1" w:styleId="ListLabel1868">
    <w:name w:val="ListLabel 1868"/>
    <w:qFormat/>
    <w:rPr>
      <w:rFonts w:cs="OpenSymbol;Arial Unicode MS"/>
      <w:sz w:val="22"/>
    </w:rPr>
  </w:style>
  <w:style w:type="character" w:customStyle="1" w:styleId="ListLabel1869">
    <w:name w:val="ListLabel 1869"/>
    <w:qFormat/>
    <w:rPr>
      <w:rFonts w:cs="OpenSymbol;Arial Unicode MS"/>
      <w:sz w:val="22"/>
    </w:rPr>
  </w:style>
  <w:style w:type="character" w:customStyle="1" w:styleId="ListLabel1870">
    <w:name w:val="ListLabel 1870"/>
    <w:qFormat/>
    <w:rPr>
      <w:rFonts w:cs="OpenSymbol;Arial Unicode MS"/>
      <w:sz w:val="22"/>
      <w:szCs w:val="22"/>
      <w:lang w:val="el-GR"/>
    </w:rPr>
  </w:style>
  <w:style w:type="character" w:customStyle="1" w:styleId="ListLabel1871">
    <w:name w:val="ListLabel 1871"/>
    <w:qFormat/>
    <w:rPr>
      <w:rFonts w:cs="OpenSymbol;Arial Unicode MS"/>
      <w:sz w:val="22"/>
    </w:rPr>
  </w:style>
  <w:style w:type="character" w:customStyle="1" w:styleId="ListLabel1872">
    <w:name w:val="ListLabel 1872"/>
    <w:qFormat/>
    <w:rPr>
      <w:rFonts w:cs="Mangal;Courier New"/>
      <w:sz w:val="22"/>
    </w:rPr>
  </w:style>
  <w:style w:type="character" w:customStyle="1" w:styleId="ListLabel1873">
    <w:name w:val="ListLabel 1873"/>
    <w:qFormat/>
    <w:rPr>
      <w:rFonts w:cs="OpenSymbol;Arial Unicode MS"/>
      <w:sz w:val="22"/>
    </w:rPr>
  </w:style>
  <w:style w:type="character" w:customStyle="1" w:styleId="ListLabel1874">
    <w:name w:val="ListLabel 1874"/>
    <w:qFormat/>
    <w:rPr>
      <w:rFonts w:cs="OpenSymbol;Arial Unicode MS"/>
      <w:sz w:val="22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OpenSymbol;Arial Unicode MS"/>
    </w:rPr>
  </w:style>
  <w:style w:type="character" w:customStyle="1" w:styleId="ListLabel1880">
    <w:name w:val="ListLabel 1880"/>
    <w:qFormat/>
    <w:rPr>
      <w:rFonts w:cs="OpenSymbol;Arial Unicode MS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</w:rPr>
  </w:style>
  <w:style w:type="character" w:customStyle="1" w:styleId="ListLabel1883">
    <w:name w:val="ListLabel 1883"/>
    <w:qFormat/>
    <w:rPr>
      <w:rFonts w:eastAsia="OpenSymbol;Arial Unicode MS" w:cs="OpenSymbol;Arial Unicode MS"/>
      <w:sz w:val="22"/>
    </w:rPr>
  </w:style>
  <w:style w:type="character" w:customStyle="1" w:styleId="ListLabel1884">
    <w:name w:val="ListLabel 1884"/>
    <w:qFormat/>
    <w:rPr>
      <w:rFonts w:eastAsia="OpenSymbol;Arial Unicode MS" w:cs="OpenSymbol;Arial Unicode MS"/>
    </w:rPr>
  </w:style>
  <w:style w:type="character" w:customStyle="1" w:styleId="ListLabel1885">
    <w:name w:val="ListLabel 1885"/>
    <w:qFormat/>
    <w:rPr>
      <w:rFonts w:eastAsia="OpenSymbol;Arial Unicode MS" w:cs="OpenSymbol;Arial Unicode MS"/>
    </w:rPr>
  </w:style>
  <w:style w:type="character" w:customStyle="1" w:styleId="ListLabel1886">
    <w:name w:val="ListLabel 1886"/>
    <w:qFormat/>
    <w:rPr>
      <w:rFonts w:eastAsia="OpenSymbol;Arial Unicode MS" w:cs="OpenSymbol;Arial Unicode MS"/>
    </w:rPr>
  </w:style>
  <w:style w:type="character" w:customStyle="1" w:styleId="ListLabel1887">
    <w:name w:val="ListLabel 1887"/>
    <w:qFormat/>
    <w:rPr>
      <w:rFonts w:eastAsia="OpenSymbol;Arial Unicode MS" w:cs="OpenSymbol;Arial Unicode MS"/>
    </w:rPr>
  </w:style>
  <w:style w:type="character" w:customStyle="1" w:styleId="ListLabel1888">
    <w:name w:val="ListLabel 1888"/>
    <w:qFormat/>
    <w:rPr>
      <w:rFonts w:eastAsia="OpenSymbol;Arial Unicode MS" w:cs="OpenSymbol;Arial Unicode MS"/>
    </w:rPr>
  </w:style>
  <w:style w:type="character" w:customStyle="1" w:styleId="ListLabel1889">
    <w:name w:val="ListLabel 1889"/>
    <w:qFormat/>
    <w:rPr>
      <w:rFonts w:eastAsia="OpenSymbol;Arial Unicode MS" w:cs="OpenSymbol;Arial Unicode MS"/>
    </w:rPr>
  </w:style>
  <w:style w:type="character" w:customStyle="1" w:styleId="ListLabel1890">
    <w:name w:val="ListLabel 1890"/>
    <w:qFormat/>
    <w:rPr>
      <w:rFonts w:eastAsia="OpenSymbol;Arial Unicode MS" w:cs="OpenSymbol;Arial Unicode MS"/>
    </w:rPr>
  </w:style>
  <w:style w:type="character" w:customStyle="1" w:styleId="ListLabel1891">
    <w:name w:val="ListLabel 1891"/>
    <w:qFormat/>
    <w:rPr>
      <w:rFonts w:eastAsia="OpenSymbol;Arial Unicode MS" w:cs="OpenSymbol;Arial Unicode MS"/>
    </w:rPr>
  </w:style>
  <w:style w:type="character" w:customStyle="1" w:styleId="ListLabel1892">
    <w:name w:val="ListLabel 1892"/>
    <w:qFormat/>
    <w:rPr>
      <w:rFonts w:cs="OpenSymbol;Arial Unicode MS"/>
      <w:sz w:val="22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cs="OpenSymbol;Arial Unicode MS"/>
    </w:rPr>
  </w:style>
  <w:style w:type="character" w:customStyle="1" w:styleId="ListLabel1895">
    <w:name w:val="ListLabel 1895"/>
    <w:qFormat/>
    <w:rPr>
      <w:rFonts w:cs="OpenSymbol;Arial Unicode MS"/>
    </w:rPr>
  </w:style>
  <w:style w:type="character" w:customStyle="1" w:styleId="ListLabel1896">
    <w:name w:val="ListLabel 1896"/>
    <w:qFormat/>
    <w:rPr>
      <w:rFonts w:cs="OpenSymbol;Arial Unicode MS"/>
    </w:rPr>
  </w:style>
  <w:style w:type="character" w:customStyle="1" w:styleId="ListLabel1897">
    <w:name w:val="ListLabel 1897"/>
    <w:qFormat/>
    <w:rPr>
      <w:rFonts w:cs="OpenSymbol;Arial Unicode MS"/>
    </w:rPr>
  </w:style>
  <w:style w:type="character" w:customStyle="1" w:styleId="ListLabel1898">
    <w:name w:val="ListLabel 1898"/>
    <w:qFormat/>
    <w:rPr>
      <w:rFonts w:cs="OpenSymbol;Arial Unicode MS"/>
    </w:rPr>
  </w:style>
  <w:style w:type="character" w:customStyle="1" w:styleId="ListLabel1899">
    <w:name w:val="ListLabel 1899"/>
    <w:qFormat/>
    <w:rPr>
      <w:rFonts w:cs="OpenSymbol;Arial Unicode MS"/>
    </w:rPr>
  </w:style>
  <w:style w:type="character" w:customStyle="1" w:styleId="ListLabel1900">
    <w:name w:val="ListLabel 1900"/>
    <w:qFormat/>
    <w:rPr>
      <w:rFonts w:cs="OpenSymbol;Arial Unicode MS"/>
    </w:rPr>
  </w:style>
  <w:style w:type="character" w:customStyle="1" w:styleId="ListLabel1901">
    <w:name w:val="ListLabel 1901"/>
    <w:qFormat/>
    <w:rPr>
      <w:rFonts w:cs="OpenSymbol;Arial Unicode MS"/>
      <w:sz w:val="22"/>
    </w:rPr>
  </w:style>
  <w:style w:type="character" w:customStyle="1" w:styleId="ListLabel1902">
    <w:name w:val="ListLabel 1902"/>
    <w:qFormat/>
    <w:rPr>
      <w:rFonts w:cs="OpenSymbol;Arial Unicode MS"/>
    </w:rPr>
  </w:style>
  <w:style w:type="character" w:customStyle="1" w:styleId="ListLabel1903">
    <w:name w:val="ListLabel 1903"/>
    <w:qFormat/>
    <w:rPr>
      <w:rFonts w:cs="OpenSymbol;Arial Unicode MS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  <w:sz w:val="22"/>
      <w:szCs w:val="22"/>
    </w:rPr>
  </w:style>
  <w:style w:type="character" w:customStyle="1" w:styleId="ListLabel1911">
    <w:name w:val="ListLabel 1911"/>
    <w:qFormat/>
    <w:rPr>
      <w:rFonts w:cs="OpenSymbol;Arial Unicode MS"/>
      <w:sz w:val="22"/>
      <w:szCs w:val="22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</w:rPr>
  </w:style>
  <w:style w:type="character" w:customStyle="1" w:styleId="ListLabel1929">
    <w:name w:val="ListLabel 1929"/>
    <w:qFormat/>
    <w:rPr>
      <w:rFonts w:cs="OpenSymbol;Arial Unicode MS"/>
    </w:rPr>
  </w:style>
  <w:style w:type="character" w:customStyle="1" w:styleId="ListLabel1930">
    <w:name w:val="ListLabel 1930"/>
    <w:qFormat/>
    <w:rPr>
      <w:rFonts w:cs="OpenSymbol;Arial Unicode MS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  <w:sz w:val="22"/>
      <w:szCs w:val="22"/>
    </w:rPr>
  </w:style>
  <w:style w:type="character" w:customStyle="1" w:styleId="ListLabel1938">
    <w:name w:val="ListLabel 1938"/>
    <w:qFormat/>
    <w:rPr>
      <w:rFonts w:cs="OpenSymbol;Arial Unicode MS"/>
      <w:sz w:val="22"/>
      <w:szCs w:val="22"/>
    </w:rPr>
  </w:style>
  <w:style w:type="character" w:customStyle="1" w:styleId="ListLabel1939">
    <w:name w:val="ListLabel 1939"/>
    <w:qFormat/>
    <w:rPr>
      <w:rFonts w:cs="OpenSymbol;Arial Unicode MS"/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  <w:szCs w:val="22"/>
    </w:rPr>
  </w:style>
  <w:style w:type="character" w:customStyle="1" w:styleId="ListLabel1941">
    <w:name w:val="ListLabel 1941"/>
    <w:qFormat/>
    <w:rPr>
      <w:rFonts w:cs="OpenSymbol;Arial Unicode MS"/>
      <w:sz w:val="22"/>
      <w:szCs w:val="22"/>
    </w:rPr>
  </w:style>
  <w:style w:type="character" w:customStyle="1" w:styleId="ListLabel1942">
    <w:name w:val="ListLabel 1942"/>
    <w:qFormat/>
    <w:rPr>
      <w:rFonts w:cs="OpenSymbol;Arial Unicode MS"/>
      <w:sz w:val="22"/>
      <w:szCs w:val="22"/>
    </w:rPr>
  </w:style>
  <w:style w:type="character" w:customStyle="1" w:styleId="ListLabel1943">
    <w:name w:val="ListLabel 1943"/>
    <w:qFormat/>
    <w:rPr>
      <w:rFonts w:cs="OpenSymbol;Arial Unicode MS"/>
      <w:sz w:val="22"/>
      <w:szCs w:val="22"/>
    </w:rPr>
  </w:style>
  <w:style w:type="character" w:customStyle="1" w:styleId="ListLabel1944">
    <w:name w:val="ListLabel 1944"/>
    <w:qFormat/>
    <w:rPr>
      <w:rFonts w:cs="OpenSymbol;Arial Unicode MS"/>
      <w:sz w:val="22"/>
      <w:szCs w:val="22"/>
    </w:rPr>
  </w:style>
  <w:style w:type="character" w:customStyle="1" w:styleId="ListLabel1945">
    <w:name w:val="ListLabel 1945"/>
    <w:qFormat/>
    <w:rPr>
      <w:rFonts w:cs="OpenSymbol;Arial Unicode MS"/>
      <w:sz w:val="22"/>
      <w:szCs w:val="22"/>
    </w:rPr>
  </w:style>
  <w:style w:type="character" w:customStyle="1" w:styleId="ListLabel1946">
    <w:name w:val="ListLabel 1946"/>
    <w:qFormat/>
    <w:rPr>
      <w:rFonts w:cs="OpenSymbol;Arial Unicode MS"/>
      <w:sz w:val="22"/>
      <w:szCs w:val="22"/>
      <w:lang w:val="el-GR"/>
    </w:rPr>
  </w:style>
  <w:style w:type="character" w:customStyle="1" w:styleId="ListLabel1947">
    <w:name w:val="ListLabel 1947"/>
    <w:qFormat/>
    <w:rPr>
      <w:rFonts w:cs="OpenSymbol;Arial Unicode MS"/>
    </w:rPr>
  </w:style>
  <w:style w:type="character" w:customStyle="1" w:styleId="ListLabel1948">
    <w:name w:val="ListLabel 1948"/>
    <w:qFormat/>
    <w:rPr>
      <w:rFonts w:cs="OpenSymbol;Arial Unicode MS"/>
    </w:rPr>
  </w:style>
  <w:style w:type="character" w:customStyle="1" w:styleId="ListLabel1949">
    <w:name w:val="ListLabel 1949"/>
    <w:qFormat/>
    <w:rPr>
      <w:rFonts w:cs="OpenSymbol;Arial Unicode MS"/>
    </w:rPr>
  </w:style>
  <w:style w:type="character" w:customStyle="1" w:styleId="ListLabel1950">
    <w:name w:val="ListLabel 1950"/>
    <w:qFormat/>
    <w:rPr>
      <w:rFonts w:cs="OpenSymbol;Arial Unicode MS"/>
    </w:rPr>
  </w:style>
  <w:style w:type="character" w:customStyle="1" w:styleId="ListLabel1951">
    <w:name w:val="ListLabel 1951"/>
    <w:qFormat/>
    <w:rPr>
      <w:rFonts w:cs="OpenSymbol;Arial Unicode MS"/>
    </w:rPr>
  </w:style>
  <w:style w:type="character" w:customStyle="1" w:styleId="ListLabel1952">
    <w:name w:val="ListLabel 1952"/>
    <w:qFormat/>
    <w:rPr>
      <w:rFonts w:cs="OpenSymbol;Arial Unicode MS"/>
    </w:rPr>
  </w:style>
  <w:style w:type="character" w:customStyle="1" w:styleId="ListLabel1953">
    <w:name w:val="ListLabel 1953"/>
    <w:qFormat/>
    <w:rPr>
      <w:rFonts w:cs="OpenSymbol;Arial Unicode MS"/>
    </w:rPr>
  </w:style>
  <w:style w:type="character" w:customStyle="1" w:styleId="ListLabel1954">
    <w:name w:val="ListLabel 1954"/>
    <w:qFormat/>
    <w:rPr>
      <w:rFonts w:cs="OpenSymbol;Arial Unicode MS"/>
    </w:rPr>
  </w:style>
  <w:style w:type="character" w:customStyle="1" w:styleId="ListLabel1955">
    <w:name w:val="ListLabel 1955"/>
    <w:qFormat/>
    <w:rPr>
      <w:rFonts w:cs="OpenSymbol;Arial Unicode MS"/>
      <w:sz w:val="22"/>
      <w:szCs w:val="22"/>
    </w:rPr>
  </w:style>
  <w:style w:type="character" w:customStyle="1" w:styleId="ListLabel1956">
    <w:name w:val="ListLabel 1956"/>
    <w:qFormat/>
    <w:rPr>
      <w:rFonts w:cs="OpenSymbol;Arial Unicode MS"/>
      <w:sz w:val="22"/>
      <w:szCs w:val="22"/>
    </w:rPr>
  </w:style>
  <w:style w:type="character" w:customStyle="1" w:styleId="ListLabel1957">
    <w:name w:val="ListLabel 1957"/>
    <w:qFormat/>
    <w:rPr>
      <w:rFonts w:cs="OpenSymbol;Arial Unicode MS"/>
      <w:sz w:val="22"/>
      <w:szCs w:val="22"/>
    </w:rPr>
  </w:style>
  <w:style w:type="character" w:customStyle="1" w:styleId="ListLabel1958">
    <w:name w:val="ListLabel 1958"/>
    <w:qFormat/>
    <w:rPr>
      <w:rFonts w:cs="OpenSymbol;Arial Unicode MS"/>
      <w:sz w:val="22"/>
      <w:szCs w:val="22"/>
    </w:rPr>
  </w:style>
  <w:style w:type="character" w:customStyle="1" w:styleId="ListLabel1959">
    <w:name w:val="ListLabel 1959"/>
    <w:qFormat/>
    <w:rPr>
      <w:rFonts w:cs="OpenSymbol;Arial Unicode MS"/>
      <w:sz w:val="22"/>
      <w:szCs w:val="22"/>
    </w:rPr>
  </w:style>
  <w:style w:type="character" w:customStyle="1" w:styleId="ListLabel1960">
    <w:name w:val="ListLabel 1960"/>
    <w:qFormat/>
    <w:rPr>
      <w:rFonts w:cs="OpenSymbol;Arial Unicode MS"/>
      <w:sz w:val="22"/>
      <w:szCs w:val="22"/>
    </w:rPr>
  </w:style>
  <w:style w:type="character" w:customStyle="1" w:styleId="ListLabel1961">
    <w:name w:val="ListLabel 1961"/>
    <w:qFormat/>
    <w:rPr>
      <w:rFonts w:cs="OpenSymbol;Arial Unicode MS"/>
      <w:sz w:val="22"/>
      <w:szCs w:val="22"/>
    </w:rPr>
  </w:style>
  <w:style w:type="character" w:customStyle="1" w:styleId="ListLabel1962">
    <w:name w:val="ListLabel 1962"/>
    <w:qFormat/>
    <w:rPr>
      <w:rFonts w:cs="OpenSymbol;Arial Unicode MS"/>
      <w:sz w:val="22"/>
      <w:szCs w:val="22"/>
    </w:rPr>
  </w:style>
  <w:style w:type="character" w:customStyle="1" w:styleId="ListLabel1963">
    <w:name w:val="ListLabel 1963"/>
    <w:qFormat/>
    <w:rPr>
      <w:rFonts w:cs="OpenSymbol;Arial Unicode MS"/>
      <w:sz w:val="22"/>
      <w:szCs w:val="22"/>
    </w:rPr>
  </w:style>
  <w:style w:type="character" w:customStyle="1" w:styleId="ListLabel1964">
    <w:name w:val="ListLabel 1964"/>
    <w:qFormat/>
    <w:rPr>
      <w:rFonts w:cs="OpenSymbol;Arial Unicode MS"/>
      <w:sz w:val="22"/>
      <w:szCs w:val="22"/>
      <w:lang w:val="el-GR"/>
    </w:rPr>
  </w:style>
  <w:style w:type="character" w:customStyle="1" w:styleId="ListLabel1965">
    <w:name w:val="ListLabel 1965"/>
    <w:qFormat/>
    <w:rPr>
      <w:rFonts w:cs="OpenSymbol;Arial Unicode MS"/>
    </w:rPr>
  </w:style>
  <w:style w:type="character" w:customStyle="1" w:styleId="ListLabel1966">
    <w:name w:val="ListLabel 1966"/>
    <w:qFormat/>
    <w:rPr>
      <w:rFonts w:cs="OpenSymbol;Arial Unicode MS"/>
    </w:rPr>
  </w:style>
  <w:style w:type="character" w:customStyle="1" w:styleId="ListLabel1967">
    <w:name w:val="ListLabel 1967"/>
    <w:qFormat/>
    <w:rPr>
      <w:rFonts w:cs="OpenSymbol;Arial Unicode MS"/>
    </w:rPr>
  </w:style>
  <w:style w:type="character" w:customStyle="1" w:styleId="ListLabel1968">
    <w:name w:val="ListLabel 1968"/>
    <w:qFormat/>
    <w:rPr>
      <w:rFonts w:cs="OpenSymbol;Arial Unicode MS"/>
    </w:rPr>
  </w:style>
  <w:style w:type="character" w:customStyle="1" w:styleId="ListLabel1969">
    <w:name w:val="ListLabel 1969"/>
    <w:qFormat/>
    <w:rPr>
      <w:rFonts w:cs="OpenSymbol;Arial Unicode MS"/>
    </w:rPr>
  </w:style>
  <w:style w:type="character" w:customStyle="1" w:styleId="ListLabel1970">
    <w:name w:val="ListLabel 1970"/>
    <w:qFormat/>
    <w:rPr>
      <w:rFonts w:cs="OpenSymbol;Arial Unicode MS"/>
    </w:rPr>
  </w:style>
  <w:style w:type="character" w:customStyle="1" w:styleId="ListLabel1971">
    <w:name w:val="ListLabel 1971"/>
    <w:qFormat/>
    <w:rPr>
      <w:rFonts w:cs="OpenSymbol;Arial Unicode MS"/>
    </w:rPr>
  </w:style>
  <w:style w:type="character" w:customStyle="1" w:styleId="ListLabel1972">
    <w:name w:val="ListLabel 1972"/>
    <w:qFormat/>
    <w:rPr>
      <w:rFonts w:cs="OpenSymbol;Arial Unicode MS"/>
    </w:rPr>
  </w:style>
  <w:style w:type="character" w:customStyle="1" w:styleId="ListLabel1973">
    <w:name w:val="ListLabel 1973"/>
    <w:qFormat/>
    <w:rPr>
      <w:rFonts w:cs="OpenSymbol;Arial Unicode MS"/>
      <w:sz w:val="22"/>
    </w:rPr>
  </w:style>
  <w:style w:type="character" w:customStyle="1" w:styleId="ListLabel1974">
    <w:name w:val="ListLabel 1974"/>
    <w:qFormat/>
    <w:rPr>
      <w:rFonts w:cs="OpenSymbol;Arial Unicode MS"/>
    </w:rPr>
  </w:style>
  <w:style w:type="character" w:customStyle="1" w:styleId="ListLabel1975">
    <w:name w:val="ListLabel 1975"/>
    <w:qFormat/>
    <w:rPr>
      <w:rFonts w:cs="OpenSymbol;Arial Unicode MS"/>
    </w:rPr>
  </w:style>
  <w:style w:type="character" w:customStyle="1" w:styleId="ListLabel1976">
    <w:name w:val="ListLabel 1976"/>
    <w:qFormat/>
    <w:rPr>
      <w:rFonts w:cs="OpenSymbol;Arial Unicode MS"/>
    </w:rPr>
  </w:style>
  <w:style w:type="character" w:customStyle="1" w:styleId="ListLabel1977">
    <w:name w:val="ListLabel 1977"/>
    <w:qFormat/>
    <w:rPr>
      <w:rFonts w:cs="OpenSymbol;Arial Unicode MS"/>
    </w:rPr>
  </w:style>
  <w:style w:type="character" w:customStyle="1" w:styleId="ListLabel1978">
    <w:name w:val="ListLabel 1978"/>
    <w:qFormat/>
    <w:rPr>
      <w:rFonts w:cs="OpenSymbol;Arial Unicode MS"/>
    </w:rPr>
  </w:style>
  <w:style w:type="character" w:customStyle="1" w:styleId="ListLabel1979">
    <w:name w:val="ListLabel 1979"/>
    <w:qFormat/>
    <w:rPr>
      <w:rFonts w:cs="OpenSymbol;Arial Unicode MS"/>
    </w:rPr>
  </w:style>
  <w:style w:type="character" w:customStyle="1" w:styleId="ListLabel1980">
    <w:name w:val="ListLabel 1980"/>
    <w:qFormat/>
    <w:rPr>
      <w:rFonts w:cs="OpenSymbol;Arial Unicode MS"/>
    </w:rPr>
  </w:style>
  <w:style w:type="character" w:customStyle="1" w:styleId="ListLabel1981">
    <w:name w:val="ListLabel 1981"/>
    <w:qFormat/>
    <w:rPr>
      <w:rFonts w:cs="OpenSymbol;Arial Unicode MS"/>
    </w:rPr>
  </w:style>
  <w:style w:type="character" w:customStyle="1" w:styleId="ListLabel1982">
    <w:name w:val="ListLabel 1982"/>
    <w:qFormat/>
    <w:rPr>
      <w:rFonts w:cs="OpenSymbol;Arial Unicode MS"/>
      <w:sz w:val="22"/>
      <w:szCs w:val="22"/>
      <w:lang w:val="el-GR"/>
    </w:rPr>
  </w:style>
  <w:style w:type="character" w:customStyle="1" w:styleId="ListLabel1983">
    <w:name w:val="ListLabel 1983"/>
    <w:qFormat/>
    <w:rPr>
      <w:rFonts w:cs="OpenSymbol;Arial Unicode MS"/>
      <w:sz w:val="22"/>
      <w:szCs w:val="22"/>
      <w:lang w:val="el-GR"/>
    </w:rPr>
  </w:style>
  <w:style w:type="character" w:customStyle="1" w:styleId="ListLabel1984">
    <w:name w:val="ListLabel 1984"/>
    <w:qFormat/>
    <w:rPr>
      <w:rFonts w:ascii="Liberation Serif;Times New Roma" w:hAnsi="Liberation Serif;Times New Roma" w:cs="OpenSymbol;Arial Unicode MS"/>
      <w:sz w:val="22"/>
    </w:rPr>
  </w:style>
  <w:style w:type="character" w:customStyle="1" w:styleId="ListLabel1985">
    <w:name w:val="ListLabel 1985"/>
    <w:qFormat/>
    <w:rPr>
      <w:rFonts w:cs="OpenSymbol;Arial Unicode MS"/>
    </w:rPr>
  </w:style>
  <w:style w:type="character" w:customStyle="1" w:styleId="ListLabel1986">
    <w:name w:val="ListLabel 1986"/>
    <w:qFormat/>
    <w:rPr>
      <w:rFonts w:cs="OpenSymbol;Arial Unicode MS"/>
    </w:rPr>
  </w:style>
  <w:style w:type="character" w:customStyle="1" w:styleId="ListLabel1987">
    <w:name w:val="ListLabel 1987"/>
    <w:qFormat/>
    <w:rPr>
      <w:rFonts w:cs="OpenSymbol;Arial Unicode MS"/>
    </w:rPr>
  </w:style>
  <w:style w:type="character" w:customStyle="1" w:styleId="ListLabel1988">
    <w:name w:val="ListLabel 1988"/>
    <w:qFormat/>
    <w:rPr>
      <w:rFonts w:cs="OpenSymbol;Arial Unicode MS"/>
    </w:rPr>
  </w:style>
  <w:style w:type="character" w:customStyle="1" w:styleId="ListLabel1989">
    <w:name w:val="ListLabel 1989"/>
    <w:qFormat/>
    <w:rPr>
      <w:rFonts w:cs="OpenSymbol;Arial Unicode MS"/>
    </w:rPr>
  </w:style>
  <w:style w:type="character" w:customStyle="1" w:styleId="ListLabel1990">
    <w:name w:val="ListLabel 1990"/>
    <w:qFormat/>
    <w:rPr>
      <w:rFonts w:cs="OpenSymbol;Arial Unicode MS"/>
    </w:rPr>
  </w:style>
  <w:style w:type="character" w:customStyle="1" w:styleId="ListLabel1991">
    <w:name w:val="ListLabel 1991"/>
    <w:qFormat/>
    <w:rPr>
      <w:rFonts w:cs="OpenSymbol;Arial Unicode MS"/>
    </w:rPr>
  </w:style>
  <w:style w:type="character" w:customStyle="1" w:styleId="ListLabel1992">
    <w:name w:val="ListLabel 1992"/>
    <w:qFormat/>
    <w:rPr>
      <w:rFonts w:cs="OpenSymbol;Arial Unicode MS"/>
    </w:rPr>
  </w:style>
  <w:style w:type="character" w:customStyle="1" w:styleId="ListLabel1993">
    <w:name w:val="ListLabel 1993"/>
    <w:qFormat/>
    <w:rPr>
      <w:rFonts w:cs="OpenSymbol;Arial Unicode MS"/>
    </w:rPr>
  </w:style>
  <w:style w:type="character" w:customStyle="1" w:styleId="ListLabel1994">
    <w:name w:val="ListLabel 1994"/>
    <w:qFormat/>
    <w:rPr>
      <w:rFonts w:cs="OpenSymbol;Arial Unicode MS"/>
    </w:rPr>
  </w:style>
  <w:style w:type="character" w:customStyle="1" w:styleId="ListLabel1995">
    <w:name w:val="ListLabel 1995"/>
    <w:qFormat/>
    <w:rPr>
      <w:rFonts w:cs="OpenSymbol;Arial Unicode MS"/>
    </w:rPr>
  </w:style>
  <w:style w:type="character" w:customStyle="1" w:styleId="ListLabel1996">
    <w:name w:val="ListLabel 1996"/>
    <w:qFormat/>
    <w:rPr>
      <w:rFonts w:cs="OpenSymbol;Arial Unicode MS"/>
    </w:rPr>
  </w:style>
  <w:style w:type="character" w:customStyle="1" w:styleId="ListLabel1997">
    <w:name w:val="ListLabel 1997"/>
    <w:qFormat/>
    <w:rPr>
      <w:rFonts w:cs="OpenSymbol;Arial Unicode MS"/>
    </w:rPr>
  </w:style>
  <w:style w:type="character" w:customStyle="1" w:styleId="ListLabel1998">
    <w:name w:val="ListLabel 1998"/>
    <w:qFormat/>
    <w:rPr>
      <w:rFonts w:cs="OpenSymbol;Arial Unicode MS"/>
    </w:rPr>
  </w:style>
  <w:style w:type="character" w:customStyle="1" w:styleId="ListLabel1999">
    <w:name w:val="ListLabel 1999"/>
    <w:qFormat/>
    <w:rPr>
      <w:rFonts w:cs="OpenSymbol;Arial Unicode MS"/>
    </w:rPr>
  </w:style>
  <w:style w:type="character" w:customStyle="1" w:styleId="ListLabel2000">
    <w:name w:val="ListLabel 2000"/>
    <w:qFormat/>
    <w:rPr>
      <w:rFonts w:cs="OpenSymbol;Arial Unicode MS"/>
    </w:rPr>
  </w:style>
  <w:style w:type="character" w:customStyle="1" w:styleId="ListLabel2001">
    <w:name w:val="ListLabel 2001"/>
    <w:qFormat/>
    <w:rPr>
      <w:rFonts w:cs="OpenSymbol;Arial Unicode MS"/>
    </w:rPr>
  </w:style>
  <w:style w:type="character" w:customStyle="1" w:styleId="ListLabel2002">
    <w:name w:val="ListLabel 2002"/>
    <w:qFormat/>
    <w:rPr>
      <w:rFonts w:cs="OpenSymbol;Arial Unicode MS"/>
    </w:rPr>
  </w:style>
  <w:style w:type="character" w:customStyle="1" w:styleId="ListLabel2003">
    <w:name w:val="ListLabel 2003"/>
    <w:qFormat/>
    <w:rPr>
      <w:rFonts w:cs="OpenSymbol;Arial Unicode MS"/>
    </w:rPr>
  </w:style>
  <w:style w:type="character" w:customStyle="1" w:styleId="ListLabel2004">
    <w:name w:val="ListLabel 2004"/>
    <w:qFormat/>
    <w:rPr>
      <w:rFonts w:cs="OpenSymbol;Arial Unicode MS"/>
    </w:rPr>
  </w:style>
  <w:style w:type="character" w:customStyle="1" w:styleId="ListLabel2005">
    <w:name w:val="ListLabel 2005"/>
    <w:qFormat/>
    <w:rPr>
      <w:rFonts w:cs="OpenSymbol;Arial Unicode MS"/>
    </w:rPr>
  </w:style>
  <w:style w:type="character" w:customStyle="1" w:styleId="ListLabel2006">
    <w:name w:val="ListLabel 2006"/>
    <w:qFormat/>
    <w:rPr>
      <w:rFonts w:cs="OpenSymbol;Arial Unicode MS"/>
    </w:rPr>
  </w:style>
  <w:style w:type="character" w:customStyle="1" w:styleId="ListLabel2007">
    <w:name w:val="ListLabel 2007"/>
    <w:qFormat/>
    <w:rPr>
      <w:rFonts w:cs="OpenSymbol;Arial Unicode MS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Symbol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Symbol"/>
    </w:rPr>
  </w:style>
  <w:style w:type="character" w:customStyle="1" w:styleId="ListLabel2016">
    <w:name w:val="ListLabel 2016"/>
    <w:qFormat/>
    <w:rPr>
      <w:rFonts w:cs="Symbol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Symbol"/>
    </w:rPr>
  </w:style>
  <w:style w:type="character" w:customStyle="1" w:styleId="ListLabel2019">
    <w:name w:val="ListLabel 2019"/>
    <w:qFormat/>
    <w:rPr>
      <w:rFonts w:cs="Symbol"/>
    </w:rPr>
  </w:style>
  <w:style w:type="character" w:customStyle="1" w:styleId="ListLabel2020">
    <w:name w:val="ListLabel 2020"/>
    <w:qFormat/>
    <w:rPr>
      <w:rFonts w:cs="OpenSymbol;Arial Unicode MS"/>
      <w:sz w:val="22"/>
      <w:szCs w:val="22"/>
      <w:lang w:val="el-GR"/>
    </w:rPr>
  </w:style>
  <w:style w:type="character" w:customStyle="1" w:styleId="ListLabel2021">
    <w:name w:val="ListLabel 2021"/>
    <w:qFormat/>
    <w:rPr>
      <w:rFonts w:ascii="Symbol" w:hAnsi="Symbol" w:cs="Symbol"/>
      <w:sz w:val="22"/>
      <w:szCs w:val="22"/>
      <w:lang w:val="el-GR"/>
    </w:rPr>
  </w:style>
  <w:style w:type="character" w:customStyle="1" w:styleId="ListLabel2022">
    <w:name w:val="ListLabel 2022"/>
    <w:qFormat/>
    <w:rPr>
      <w:rFonts w:cs="OpenSymbol;Arial Unicode MS"/>
      <w:sz w:val="22"/>
      <w:szCs w:val="22"/>
      <w:lang w:val="el-GR"/>
    </w:rPr>
  </w:style>
  <w:style w:type="character" w:customStyle="1" w:styleId="ListLabel2023">
    <w:name w:val="ListLabel 2023"/>
    <w:qFormat/>
    <w:rPr>
      <w:rFonts w:cs="OpenSymbol;Arial Unicode MS"/>
      <w:sz w:val="22"/>
      <w:szCs w:val="22"/>
      <w:lang w:val="el-GR"/>
    </w:rPr>
  </w:style>
  <w:style w:type="character" w:customStyle="1" w:styleId="ListLabel2024">
    <w:name w:val="ListLabel 202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025">
    <w:name w:val="ListLabel 2025"/>
    <w:qFormat/>
    <w:rPr>
      <w:rFonts w:cs="OpenSymbol;Arial Unicode MS"/>
      <w:sz w:val="22"/>
      <w:szCs w:val="22"/>
      <w:lang w:val="el-GR"/>
    </w:rPr>
  </w:style>
  <w:style w:type="character" w:customStyle="1" w:styleId="ListLabel2026">
    <w:name w:val="ListLabel 2026"/>
    <w:qFormat/>
    <w:rPr>
      <w:rFonts w:cs="OpenSymbol;Arial Unicode MS"/>
      <w:sz w:val="22"/>
    </w:rPr>
  </w:style>
  <w:style w:type="character" w:customStyle="1" w:styleId="ListLabel2027">
    <w:name w:val="ListLabel 2027"/>
    <w:qFormat/>
    <w:rPr>
      <w:rFonts w:cs="OpenSymbol;Arial Unicode MS"/>
      <w:sz w:val="22"/>
      <w:szCs w:val="22"/>
      <w:lang w:val="el-GR"/>
    </w:rPr>
  </w:style>
  <w:style w:type="character" w:customStyle="1" w:styleId="ListLabel2028">
    <w:name w:val="ListLabel 2028"/>
    <w:qFormat/>
    <w:rPr>
      <w:rFonts w:cs="OpenSymbol;Arial Unicode MS"/>
      <w:sz w:val="22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cs="OpenSymbol;Arial Unicode MS"/>
    </w:rPr>
  </w:style>
  <w:style w:type="character" w:customStyle="1" w:styleId="ListLabel2035">
    <w:name w:val="ListLabel 2035"/>
    <w:qFormat/>
    <w:rPr>
      <w:rFonts w:cs="OpenSymbol;Arial Unicode MS"/>
    </w:rPr>
  </w:style>
  <w:style w:type="character" w:customStyle="1" w:styleId="ListLabel2036">
    <w:name w:val="ListLabel 2036"/>
    <w:qFormat/>
    <w:rPr>
      <w:rFonts w:cs="OpenSymbol;Arial Unicode MS"/>
    </w:rPr>
  </w:style>
  <w:style w:type="character" w:customStyle="1" w:styleId="ListLabel2037">
    <w:name w:val="ListLabel 2037"/>
    <w:qFormat/>
    <w:rPr>
      <w:rFonts w:cs="OpenSymbol;Arial Unicode MS"/>
      <w:sz w:val="22"/>
      <w:szCs w:val="22"/>
      <w:lang w:val="el-GR"/>
    </w:rPr>
  </w:style>
  <w:style w:type="character" w:customStyle="1" w:styleId="ListLabel2038">
    <w:name w:val="ListLabel 2038"/>
    <w:qFormat/>
    <w:rPr>
      <w:rFonts w:cs="OpenSymbol;Arial Unicode MS"/>
      <w:sz w:val="22"/>
      <w:szCs w:val="22"/>
      <w:lang w:val="el-GR"/>
    </w:rPr>
  </w:style>
  <w:style w:type="character" w:customStyle="1" w:styleId="ListLabel2039">
    <w:name w:val="ListLabel 2039"/>
    <w:qFormat/>
    <w:rPr>
      <w:rFonts w:cs="OpenSymbol;Arial Unicode MS"/>
      <w:sz w:val="22"/>
      <w:szCs w:val="22"/>
      <w:lang w:val="el-GR"/>
    </w:rPr>
  </w:style>
  <w:style w:type="character" w:customStyle="1" w:styleId="ListLabel2040">
    <w:name w:val="ListLabel 2040"/>
    <w:qFormat/>
    <w:rPr>
      <w:sz w:val="22"/>
      <w:szCs w:val="22"/>
    </w:rPr>
  </w:style>
  <w:style w:type="character" w:customStyle="1" w:styleId="ListLabel2041">
    <w:name w:val="ListLabel 2041"/>
    <w:qFormat/>
    <w:rPr>
      <w:rFonts w:ascii="Symbol" w:hAnsi="Symbol" w:cs="OpenSymbol;Arial Unicode MS"/>
      <w:sz w:val="22"/>
    </w:rPr>
  </w:style>
  <w:style w:type="character" w:customStyle="1" w:styleId="ListLabel2042">
    <w:name w:val="ListLabel 2042"/>
    <w:qFormat/>
    <w:rPr>
      <w:rFonts w:cs="Symbol"/>
      <w:sz w:val="22"/>
      <w:szCs w:val="22"/>
    </w:rPr>
  </w:style>
  <w:style w:type="character" w:customStyle="1" w:styleId="ListLabel2043">
    <w:name w:val="ListLabel 2043"/>
    <w:qFormat/>
    <w:rPr>
      <w:rFonts w:cs="OpenSymbol;Arial Unicode MS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  <w:lang w:val="el-GR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  <w:lang w:val="el-GR"/>
    </w:rPr>
  </w:style>
  <w:style w:type="character" w:customStyle="1" w:styleId="ListLabel2055">
    <w:name w:val="ListLabel 2055"/>
    <w:qFormat/>
    <w:rPr>
      <w:rFonts w:cs="OpenSymbol;Arial Unicode MS"/>
      <w:sz w:val="22"/>
    </w:rPr>
  </w:style>
  <w:style w:type="character" w:customStyle="1" w:styleId="ListLabel2056">
    <w:name w:val="ListLabel 2056"/>
    <w:qFormat/>
    <w:rPr>
      <w:rFonts w:cs="OpenSymbol;Arial Unicode MS"/>
      <w:sz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  <w:lang w:val="el-GR"/>
    </w:rPr>
  </w:style>
  <w:style w:type="character" w:customStyle="1" w:styleId="ListLabel2058">
    <w:name w:val="ListLabel 2058"/>
    <w:qFormat/>
    <w:rPr>
      <w:rFonts w:cs="OpenSymbol;Arial Unicode MS"/>
      <w:sz w:val="22"/>
    </w:rPr>
  </w:style>
  <w:style w:type="character" w:customStyle="1" w:styleId="ListLabel2059">
    <w:name w:val="ListLabel 2059"/>
    <w:qFormat/>
    <w:rPr>
      <w:rFonts w:cs="Mangal;Courier New"/>
      <w:sz w:val="22"/>
    </w:rPr>
  </w:style>
  <w:style w:type="character" w:customStyle="1" w:styleId="ListLabel2060">
    <w:name w:val="ListLabel 2060"/>
    <w:qFormat/>
    <w:rPr>
      <w:rFonts w:cs="OpenSymbol;Arial Unicode MS"/>
      <w:sz w:val="22"/>
    </w:rPr>
  </w:style>
  <w:style w:type="character" w:customStyle="1" w:styleId="ListLabel2061">
    <w:name w:val="ListLabel 2061"/>
    <w:qFormat/>
    <w:rPr>
      <w:rFonts w:cs="OpenSymbol;Arial Unicode MS"/>
      <w:sz w:val="22"/>
    </w:rPr>
  </w:style>
  <w:style w:type="character" w:customStyle="1" w:styleId="ListLabel2062">
    <w:name w:val="ListLabel 2062"/>
    <w:qFormat/>
    <w:rPr>
      <w:rFonts w:cs="OpenSymbol;Arial Unicode MS"/>
    </w:rPr>
  </w:style>
  <w:style w:type="character" w:customStyle="1" w:styleId="ListLabel2063">
    <w:name w:val="ListLabel 2063"/>
    <w:qFormat/>
    <w:rPr>
      <w:rFonts w:cs="OpenSymbol;Arial Unicode MS"/>
    </w:rPr>
  </w:style>
  <w:style w:type="character" w:customStyle="1" w:styleId="ListLabel2064">
    <w:name w:val="ListLabel 2064"/>
    <w:qFormat/>
    <w:rPr>
      <w:rFonts w:cs="OpenSymbol;Arial Unicode MS"/>
    </w:rPr>
  </w:style>
  <w:style w:type="character" w:customStyle="1" w:styleId="ListLabel2065">
    <w:name w:val="ListLabel 2065"/>
    <w:qFormat/>
    <w:rPr>
      <w:rFonts w:cs="OpenSymbol;Arial Unicode MS"/>
    </w:rPr>
  </w:style>
  <w:style w:type="character" w:customStyle="1" w:styleId="ListLabel2066">
    <w:name w:val="ListLabel 2066"/>
    <w:qFormat/>
    <w:rPr>
      <w:rFonts w:cs="OpenSymbol;Arial Unicode MS"/>
    </w:rPr>
  </w:style>
  <w:style w:type="character" w:customStyle="1" w:styleId="ListLabel2067">
    <w:name w:val="ListLabel 2067"/>
    <w:qFormat/>
    <w:rPr>
      <w:rFonts w:cs="OpenSymbol;Arial Unicode MS"/>
    </w:rPr>
  </w:style>
  <w:style w:type="character" w:customStyle="1" w:styleId="ListLabel2068">
    <w:name w:val="ListLabel 2068"/>
    <w:qFormat/>
    <w:rPr>
      <w:rFonts w:cs="OpenSymbol;Arial Unicode MS"/>
    </w:rPr>
  </w:style>
  <w:style w:type="character" w:customStyle="1" w:styleId="ListLabel2069">
    <w:name w:val="ListLabel 2069"/>
    <w:qFormat/>
    <w:rPr>
      <w:rFonts w:cs="OpenSymbol;Arial Unicode MS"/>
    </w:rPr>
  </w:style>
  <w:style w:type="character" w:customStyle="1" w:styleId="ListLabel2070">
    <w:name w:val="ListLabel 2070"/>
    <w:qFormat/>
    <w:rPr>
      <w:rFonts w:cs="OpenSymbol;Arial Unicode MS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rFonts w:cs="OpenSymbol;Arial Unicode MS"/>
      <w:sz w:val="22"/>
    </w:rPr>
  </w:style>
  <w:style w:type="character" w:customStyle="1" w:styleId="ListLabel2080">
    <w:name w:val="ListLabel 2080"/>
    <w:qFormat/>
    <w:rPr>
      <w:rFonts w:cs="OpenSymbol;Arial Unicode MS"/>
    </w:rPr>
  </w:style>
  <w:style w:type="character" w:customStyle="1" w:styleId="ListLabel2081">
    <w:name w:val="ListLabel 2081"/>
    <w:qFormat/>
    <w:rPr>
      <w:rFonts w:cs="OpenSymbol;Arial Unicode MS"/>
    </w:rPr>
  </w:style>
  <w:style w:type="character" w:customStyle="1" w:styleId="ListLabel2082">
    <w:name w:val="ListLabel 2082"/>
    <w:qFormat/>
    <w:rPr>
      <w:rFonts w:cs="OpenSymbol;Arial Unicode MS"/>
    </w:rPr>
  </w:style>
  <w:style w:type="character" w:customStyle="1" w:styleId="ListLabel2083">
    <w:name w:val="ListLabel 2083"/>
    <w:qFormat/>
    <w:rPr>
      <w:rFonts w:cs="OpenSymbol;Arial Unicode MS"/>
    </w:rPr>
  </w:style>
  <w:style w:type="character" w:customStyle="1" w:styleId="ListLabel2084">
    <w:name w:val="ListLabel 2084"/>
    <w:qFormat/>
    <w:rPr>
      <w:rFonts w:cs="OpenSymbol;Arial Unicode MS"/>
    </w:rPr>
  </w:style>
  <w:style w:type="character" w:customStyle="1" w:styleId="ListLabel2085">
    <w:name w:val="ListLabel 2085"/>
    <w:qFormat/>
    <w:rPr>
      <w:rFonts w:cs="OpenSymbol;Arial Unicode MS"/>
    </w:rPr>
  </w:style>
  <w:style w:type="character" w:customStyle="1" w:styleId="ListLabel2086">
    <w:name w:val="ListLabel 2086"/>
    <w:qFormat/>
    <w:rPr>
      <w:rFonts w:cs="OpenSymbol;Arial Unicode MS"/>
    </w:rPr>
  </w:style>
  <w:style w:type="character" w:customStyle="1" w:styleId="ListLabel2087">
    <w:name w:val="ListLabel 2087"/>
    <w:qFormat/>
    <w:rPr>
      <w:rFonts w:cs="OpenSymbol;Arial Unicode MS"/>
    </w:rPr>
  </w:style>
  <w:style w:type="character" w:customStyle="1" w:styleId="ListLabel2088">
    <w:name w:val="ListLabel 2088"/>
    <w:qFormat/>
    <w:rPr>
      <w:rFonts w:cs="OpenSymbol;Arial Unicode MS"/>
      <w:sz w:val="22"/>
      <w:szCs w:val="22"/>
    </w:rPr>
  </w:style>
  <w:style w:type="character" w:customStyle="1" w:styleId="ListLabel2089">
    <w:name w:val="ListLabel 2089"/>
    <w:qFormat/>
    <w:rPr>
      <w:rFonts w:cs="OpenSymbol;Arial Unicode MS"/>
      <w:sz w:val="22"/>
      <w:szCs w:val="22"/>
    </w:rPr>
  </w:style>
  <w:style w:type="character" w:customStyle="1" w:styleId="ListLabel2090">
    <w:name w:val="ListLabel 2090"/>
    <w:qFormat/>
    <w:rPr>
      <w:rFonts w:cs="OpenSymbol;Arial Unicode MS"/>
      <w:sz w:val="22"/>
      <w:szCs w:val="22"/>
    </w:rPr>
  </w:style>
  <w:style w:type="character" w:customStyle="1" w:styleId="ListLabel2091">
    <w:name w:val="ListLabel 2091"/>
    <w:qFormat/>
    <w:rPr>
      <w:rFonts w:cs="OpenSymbol;Arial Unicode MS"/>
      <w:sz w:val="22"/>
      <w:szCs w:val="22"/>
    </w:rPr>
  </w:style>
  <w:style w:type="character" w:customStyle="1" w:styleId="ListLabel2092">
    <w:name w:val="ListLabel 2092"/>
    <w:qFormat/>
    <w:rPr>
      <w:rFonts w:cs="OpenSymbol;Arial Unicode MS"/>
      <w:sz w:val="22"/>
      <w:szCs w:val="22"/>
    </w:rPr>
  </w:style>
  <w:style w:type="character" w:customStyle="1" w:styleId="ListLabel2093">
    <w:name w:val="ListLabel 2093"/>
    <w:qFormat/>
    <w:rPr>
      <w:rFonts w:cs="OpenSymbol;Arial Unicode MS"/>
      <w:sz w:val="22"/>
      <w:szCs w:val="22"/>
    </w:rPr>
  </w:style>
  <w:style w:type="character" w:customStyle="1" w:styleId="ListLabel2094">
    <w:name w:val="ListLabel 2094"/>
    <w:qFormat/>
    <w:rPr>
      <w:rFonts w:cs="OpenSymbol;Arial Unicode MS"/>
      <w:sz w:val="22"/>
      <w:szCs w:val="22"/>
    </w:rPr>
  </w:style>
  <w:style w:type="character" w:customStyle="1" w:styleId="ListLabel2095">
    <w:name w:val="ListLabel 2095"/>
    <w:qFormat/>
    <w:rPr>
      <w:rFonts w:cs="OpenSymbol;Arial Unicode MS"/>
      <w:sz w:val="22"/>
      <w:szCs w:val="22"/>
    </w:rPr>
  </w:style>
  <w:style w:type="character" w:customStyle="1" w:styleId="ListLabel2096">
    <w:name w:val="ListLabel 2096"/>
    <w:qFormat/>
    <w:rPr>
      <w:rFonts w:cs="OpenSymbol;Arial Unicode MS"/>
      <w:sz w:val="22"/>
      <w:szCs w:val="22"/>
    </w:rPr>
  </w:style>
  <w:style w:type="character" w:customStyle="1" w:styleId="ListLabel2097">
    <w:name w:val="ListLabel 2097"/>
    <w:qFormat/>
    <w:rPr>
      <w:rFonts w:cs="OpenSymbol;Arial Unicode MS"/>
      <w:sz w:val="22"/>
      <w:szCs w:val="22"/>
    </w:rPr>
  </w:style>
  <w:style w:type="character" w:customStyle="1" w:styleId="ListLabel2098">
    <w:name w:val="ListLabel 2098"/>
    <w:qFormat/>
    <w:rPr>
      <w:rFonts w:cs="OpenSymbol;Arial Unicode MS"/>
      <w:sz w:val="22"/>
      <w:szCs w:val="22"/>
    </w:rPr>
  </w:style>
  <w:style w:type="character" w:customStyle="1" w:styleId="ListLabel2099">
    <w:name w:val="ListLabel 2099"/>
    <w:qFormat/>
    <w:rPr>
      <w:rFonts w:cs="OpenSymbol;Arial Unicode MS"/>
      <w:sz w:val="22"/>
      <w:szCs w:val="22"/>
    </w:rPr>
  </w:style>
  <w:style w:type="character" w:customStyle="1" w:styleId="ListLabel2100">
    <w:name w:val="ListLabel 2100"/>
    <w:qFormat/>
    <w:rPr>
      <w:rFonts w:cs="OpenSymbol;Arial Unicode MS"/>
      <w:sz w:val="22"/>
      <w:szCs w:val="22"/>
    </w:rPr>
  </w:style>
  <w:style w:type="character" w:customStyle="1" w:styleId="ListLabel2101">
    <w:name w:val="ListLabel 2101"/>
    <w:qFormat/>
    <w:rPr>
      <w:rFonts w:cs="OpenSymbol;Arial Unicode MS"/>
      <w:sz w:val="22"/>
      <w:szCs w:val="22"/>
    </w:rPr>
  </w:style>
  <w:style w:type="character" w:customStyle="1" w:styleId="ListLabel2102">
    <w:name w:val="ListLabel 2102"/>
    <w:qFormat/>
    <w:rPr>
      <w:rFonts w:cs="OpenSymbol;Arial Unicode MS"/>
      <w:sz w:val="22"/>
      <w:szCs w:val="22"/>
    </w:rPr>
  </w:style>
  <w:style w:type="character" w:customStyle="1" w:styleId="ListLabel2103">
    <w:name w:val="ListLabel 2103"/>
    <w:qFormat/>
    <w:rPr>
      <w:rFonts w:cs="OpenSymbol;Arial Unicode MS"/>
      <w:sz w:val="22"/>
      <w:szCs w:val="22"/>
    </w:rPr>
  </w:style>
  <w:style w:type="character" w:customStyle="1" w:styleId="ListLabel2104">
    <w:name w:val="ListLabel 2104"/>
    <w:qFormat/>
    <w:rPr>
      <w:rFonts w:cs="OpenSymbol;Arial Unicode MS"/>
      <w:sz w:val="22"/>
      <w:szCs w:val="22"/>
    </w:rPr>
  </w:style>
  <w:style w:type="character" w:customStyle="1" w:styleId="ListLabel2105">
    <w:name w:val="ListLabel 2105"/>
    <w:qFormat/>
    <w:rPr>
      <w:rFonts w:cs="OpenSymbol;Arial Unicode MS"/>
      <w:sz w:val="22"/>
      <w:szCs w:val="22"/>
    </w:rPr>
  </w:style>
  <w:style w:type="character" w:customStyle="1" w:styleId="ListLabel2106">
    <w:name w:val="ListLabel 2106"/>
    <w:qFormat/>
    <w:rPr>
      <w:rFonts w:cs="OpenSymbol;Arial Unicode MS"/>
      <w:sz w:val="22"/>
    </w:rPr>
  </w:style>
  <w:style w:type="character" w:customStyle="1" w:styleId="ListLabel2107">
    <w:name w:val="ListLabel 2107"/>
    <w:qFormat/>
    <w:rPr>
      <w:rFonts w:cs="OpenSymbol;Arial Unicode MS"/>
    </w:rPr>
  </w:style>
  <w:style w:type="character" w:customStyle="1" w:styleId="ListLabel2108">
    <w:name w:val="ListLabel 2108"/>
    <w:qFormat/>
    <w:rPr>
      <w:rFonts w:cs="OpenSymbol;Arial Unicode MS"/>
    </w:rPr>
  </w:style>
  <w:style w:type="character" w:customStyle="1" w:styleId="ListLabel2109">
    <w:name w:val="ListLabel 2109"/>
    <w:qFormat/>
    <w:rPr>
      <w:rFonts w:cs="OpenSymbol;Arial Unicode MS"/>
    </w:rPr>
  </w:style>
  <w:style w:type="character" w:customStyle="1" w:styleId="ListLabel2110">
    <w:name w:val="ListLabel 2110"/>
    <w:qFormat/>
    <w:rPr>
      <w:rFonts w:cs="OpenSymbol;Arial Unicode MS"/>
    </w:rPr>
  </w:style>
  <w:style w:type="character" w:customStyle="1" w:styleId="ListLabel2111">
    <w:name w:val="ListLabel 2111"/>
    <w:qFormat/>
    <w:rPr>
      <w:rFonts w:cs="OpenSymbol;Arial Unicode MS"/>
    </w:rPr>
  </w:style>
  <w:style w:type="character" w:customStyle="1" w:styleId="ListLabel2112">
    <w:name w:val="ListLabel 2112"/>
    <w:qFormat/>
    <w:rPr>
      <w:rFonts w:cs="OpenSymbol;Arial Unicode MS"/>
    </w:rPr>
  </w:style>
  <w:style w:type="character" w:customStyle="1" w:styleId="ListLabel2113">
    <w:name w:val="ListLabel 2113"/>
    <w:qFormat/>
    <w:rPr>
      <w:rFonts w:cs="OpenSymbol;Arial Unicode MS"/>
    </w:rPr>
  </w:style>
  <w:style w:type="character" w:customStyle="1" w:styleId="ListLabel2114">
    <w:name w:val="ListLabel 2114"/>
    <w:qFormat/>
    <w:rPr>
      <w:rFonts w:cs="OpenSymbol;Arial Unicode MS"/>
    </w:rPr>
  </w:style>
  <w:style w:type="character" w:customStyle="1" w:styleId="ListLabel2115">
    <w:name w:val="ListLabel 2115"/>
    <w:qFormat/>
    <w:rPr>
      <w:rFonts w:cs="OpenSymbol;Arial Unicode MS"/>
      <w:sz w:val="22"/>
      <w:szCs w:val="22"/>
    </w:rPr>
  </w:style>
  <w:style w:type="character" w:customStyle="1" w:styleId="ListLabel2116">
    <w:name w:val="ListLabel 2116"/>
    <w:qFormat/>
    <w:rPr>
      <w:rFonts w:cs="OpenSymbol;Arial Unicode MS"/>
      <w:sz w:val="22"/>
      <w:szCs w:val="22"/>
    </w:rPr>
  </w:style>
  <w:style w:type="character" w:customStyle="1" w:styleId="ListLabel2117">
    <w:name w:val="ListLabel 2117"/>
    <w:qFormat/>
    <w:rPr>
      <w:rFonts w:cs="OpenSymbol;Arial Unicode MS"/>
      <w:sz w:val="22"/>
      <w:szCs w:val="22"/>
    </w:rPr>
  </w:style>
  <w:style w:type="character" w:customStyle="1" w:styleId="ListLabel2118">
    <w:name w:val="ListLabel 2118"/>
    <w:qFormat/>
    <w:rPr>
      <w:rFonts w:cs="OpenSymbol;Arial Unicode MS"/>
      <w:sz w:val="22"/>
      <w:szCs w:val="22"/>
    </w:rPr>
  </w:style>
  <w:style w:type="character" w:customStyle="1" w:styleId="ListLabel2119">
    <w:name w:val="ListLabel 2119"/>
    <w:qFormat/>
    <w:rPr>
      <w:rFonts w:cs="OpenSymbol;Arial Unicode MS"/>
      <w:sz w:val="22"/>
      <w:szCs w:val="22"/>
    </w:rPr>
  </w:style>
  <w:style w:type="character" w:customStyle="1" w:styleId="ListLabel2120">
    <w:name w:val="ListLabel 2120"/>
    <w:qFormat/>
    <w:rPr>
      <w:rFonts w:cs="OpenSymbol;Arial Unicode MS"/>
      <w:sz w:val="22"/>
      <w:szCs w:val="22"/>
    </w:rPr>
  </w:style>
  <w:style w:type="character" w:customStyle="1" w:styleId="ListLabel2121">
    <w:name w:val="ListLabel 2121"/>
    <w:qFormat/>
    <w:rPr>
      <w:rFonts w:cs="OpenSymbol;Arial Unicode MS"/>
      <w:sz w:val="22"/>
      <w:szCs w:val="22"/>
    </w:rPr>
  </w:style>
  <w:style w:type="character" w:customStyle="1" w:styleId="ListLabel2122">
    <w:name w:val="ListLabel 2122"/>
    <w:qFormat/>
    <w:rPr>
      <w:rFonts w:cs="OpenSymbol;Arial Unicode MS"/>
      <w:sz w:val="22"/>
      <w:szCs w:val="22"/>
    </w:rPr>
  </w:style>
  <w:style w:type="character" w:customStyle="1" w:styleId="ListLabel2123">
    <w:name w:val="ListLabel 2123"/>
    <w:qFormat/>
    <w:rPr>
      <w:rFonts w:cs="OpenSymbol;Arial Unicode MS"/>
      <w:sz w:val="22"/>
      <w:szCs w:val="22"/>
    </w:rPr>
  </w:style>
  <w:style w:type="character" w:customStyle="1" w:styleId="ListLabel2124">
    <w:name w:val="ListLabel 2124"/>
    <w:qFormat/>
    <w:rPr>
      <w:rFonts w:cs="OpenSymbol;Arial Unicode MS"/>
      <w:sz w:val="22"/>
      <w:szCs w:val="22"/>
      <w:lang w:val="el-GR"/>
    </w:rPr>
  </w:style>
  <w:style w:type="character" w:customStyle="1" w:styleId="ListLabel2125">
    <w:name w:val="ListLabel 2125"/>
    <w:qFormat/>
    <w:rPr>
      <w:rFonts w:cs="OpenSymbol;Arial Unicode MS"/>
    </w:rPr>
  </w:style>
  <w:style w:type="character" w:customStyle="1" w:styleId="ListLabel2126">
    <w:name w:val="ListLabel 2126"/>
    <w:qFormat/>
    <w:rPr>
      <w:rFonts w:cs="OpenSymbol;Arial Unicode MS"/>
    </w:rPr>
  </w:style>
  <w:style w:type="character" w:customStyle="1" w:styleId="ListLabel2127">
    <w:name w:val="ListLabel 2127"/>
    <w:qFormat/>
    <w:rPr>
      <w:rFonts w:cs="OpenSymbol;Arial Unicode MS"/>
    </w:rPr>
  </w:style>
  <w:style w:type="character" w:customStyle="1" w:styleId="ListLabel2128">
    <w:name w:val="ListLabel 2128"/>
    <w:qFormat/>
    <w:rPr>
      <w:rFonts w:cs="OpenSymbol;Arial Unicode MS"/>
    </w:rPr>
  </w:style>
  <w:style w:type="character" w:customStyle="1" w:styleId="ListLabel2129">
    <w:name w:val="ListLabel 2129"/>
    <w:qFormat/>
    <w:rPr>
      <w:rFonts w:cs="OpenSymbol;Arial Unicode MS"/>
    </w:rPr>
  </w:style>
  <w:style w:type="character" w:customStyle="1" w:styleId="ListLabel2130">
    <w:name w:val="ListLabel 2130"/>
    <w:qFormat/>
    <w:rPr>
      <w:rFonts w:cs="OpenSymbol;Arial Unicode MS"/>
    </w:rPr>
  </w:style>
  <w:style w:type="character" w:customStyle="1" w:styleId="ListLabel2131">
    <w:name w:val="ListLabel 2131"/>
    <w:qFormat/>
    <w:rPr>
      <w:rFonts w:cs="OpenSymbol;Arial Unicode MS"/>
    </w:rPr>
  </w:style>
  <w:style w:type="character" w:customStyle="1" w:styleId="ListLabel2132">
    <w:name w:val="ListLabel 2132"/>
    <w:qFormat/>
    <w:rPr>
      <w:rFonts w:cs="OpenSymbol;Arial Unicode MS"/>
    </w:rPr>
  </w:style>
  <w:style w:type="character" w:customStyle="1" w:styleId="ListLabel2133">
    <w:name w:val="ListLabel 2133"/>
    <w:qFormat/>
    <w:rPr>
      <w:rFonts w:cs="OpenSymbol;Arial Unicode MS"/>
      <w:sz w:val="22"/>
      <w:szCs w:val="22"/>
    </w:rPr>
  </w:style>
  <w:style w:type="character" w:customStyle="1" w:styleId="ListLabel2134">
    <w:name w:val="ListLabel 2134"/>
    <w:qFormat/>
    <w:rPr>
      <w:rFonts w:cs="OpenSymbol;Arial Unicode MS"/>
      <w:sz w:val="22"/>
      <w:szCs w:val="22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</w:rPr>
  </w:style>
  <w:style w:type="character" w:customStyle="1" w:styleId="ListLabel2136">
    <w:name w:val="ListLabel 2136"/>
    <w:qFormat/>
    <w:rPr>
      <w:rFonts w:cs="OpenSymbol;Arial Unicode MS"/>
      <w:sz w:val="22"/>
      <w:szCs w:val="22"/>
    </w:rPr>
  </w:style>
  <w:style w:type="character" w:customStyle="1" w:styleId="ListLabel2137">
    <w:name w:val="ListLabel 2137"/>
    <w:qFormat/>
    <w:rPr>
      <w:rFonts w:cs="OpenSymbol;Arial Unicode MS"/>
      <w:sz w:val="22"/>
      <w:szCs w:val="22"/>
    </w:rPr>
  </w:style>
  <w:style w:type="character" w:customStyle="1" w:styleId="ListLabel2138">
    <w:name w:val="ListLabel 2138"/>
    <w:qFormat/>
    <w:rPr>
      <w:rFonts w:cs="OpenSymbol;Arial Unicode MS"/>
      <w:sz w:val="22"/>
      <w:szCs w:val="22"/>
    </w:rPr>
  </w:style>
  <w:style w:type="character" w:customStyle="1" w:styleId="ListLabel2139">
    <w:name w:val="ListLabel 2139"/>
    <w:qFormat/>
    <w:rPr>
      <w:rFonts w:cs="OpenSymbol;Arial Unicode MS"/>
      <w:sz w:val="22"/>
      <w:szCs w:val="22"/>
    </w:rPr>
  </w:style>
  <w:style w:type="character" w:customStyle="1" w:styleId="ListLabel2140">
    <w:name w:val="ListLabel 2140"/>
    <w:qFormat/>
    <w:rPr>
      <w:rFonts w:cs="OpenSymbol;Arial Unicode MS"/>
      <w:sz w:val="22"/>
      <w:szCs w:val="22"/>
    </w:rPr>
  </w:style>
  <w:style w:type="character" w:customStyle="1" w:styleId="ListLabel2141">
    <w:name w:val="ListLabel 2141"/>
    <w:qFormat/>
    <w:rPr>
      <w:rFonts w:cs="OpenSymbol;Arial Unicode MS"/>
      <w:sz w:val="22"/>
      <w:szCs w:val="22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</w:rPr>
  </w:style>
  <w:style w:type="character" w:customStyle="1" w:styleId="ListLabel2144">
    <w:name w:val="ListLabel 2144"/>
    <w:qFormat/>
    <w:rPr>
      <w:rFonts w:cs="OpenSymbol;Arial Unicode MS"/>
    </w:rPr>
  </w:style>
  <w:style w:type="character" w:customStyle="1" w:styleId="ListLabel2145">
    <w:name w:val="ListLabel 2145"/>
    <w:qFormat/>
    <w:rPr>
      <w:rFonts w:cs="OpenSymbol;Arial Unicode MS"/>
    </w:rPr>
  </w:style>
  <w:style w:type="character" w:customStyle="1" w:styleId="ListLabel2146">
    <w:name w:val="ListLabel 2146"/>
    <w:qFormat/>
    <w:rPr>
      <w:rFonts w:cs="OpenSymbol;Arial Unicode MS"/>
    </w:rPr>
  </w:style>
  <w:style w:type="character" w:customStyle="1" w:styleId="ListLabel2147">
    <w:name w:val="ListLabel 2147"/>
    <w:qFormat/>
    <w:rPr>
      <w:rFonts w:cs="OpenSymbol;Arial Unicode MS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  <w:sz w:val="22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OpenSymbol;Arial Unicode MS"/>
    </w:rPr>
  </w:style>
  <w:style w:type="character" w:customStyle="1" w:styleId="ListLabel2160">
    <w:name w:val="ListLabel 2160"/>
    <w:qFormat/>
    <w:rPr>
      <w:rFonts w:cs="OpenSymbol;Arial Unicode MS"/>
      <w:sz w:val="22"/>
      <w:szCs w:val="22"/>
      <w:lang w:val="el-GR"/>
    </w:rPr>
  </w:style>
  <w:style w:type="character" w:customStyle="1" w:styleId="ListLabel2161">
    <w:name w:val="ListLabel 2161"/>
    <w:qFormat/>
    <w:rPr>
      <w:rFonts w:cs="OpenSymbol;Arial Unicode MS"/>
      <w:sz w:val="22"/>
      <w:szCs w:val="22"/>
      <w:lang w:val="el-GR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OpenSymbol;Arial Unicode MS"/>
    </w:rPr>
  </w:style>
  <w:style w:type="character" w:customStyle="1" w:styleId="ListLabel2164">
    <w:name w:val="ListLabel 2164"/>
    <w:qFormat/>
    <w:rPr>
      <w:rFonts w:cs="OpenSymbol;Arial Unicode MS"/>
    </w:rPr>
  </w:style>
  <w:style w:type="character" w:customStyle="1" w:styleId="ListLabel2165">
    <w:name w:val="ListLabel 2165"/>
    <w:qFormat/>
    <w:rPr>
      <w:rFonts w:cs="OpenSymbol;Arial Unicode MS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cs="OpenSymbol;Arial Unicode MS"/>
    </w:rPr>
  </w:style>
  <w:style w:type="character" w:customStyle="1" w:styleId="ListLabel2175">
    <w:name w:val="ListLabel 2175"/>
    <w:qFormat/>
    <w:rPr>
      <w:rFonts w:cs="OpenSymbol;Arial Unicode MS"/>
    </w:rPr>
  </w:style>
  <w:style w:type="character" w:customStyle="1" w:styleId="ListLabel2176">
    <w:name w:val="ListLabel 2176"/>
    <w:qFormat/>
    <w:rPr>
      <w:rFonts w:cs="OpenSymbol;Arial Unicode MS"/>
    </w:rPr>
  </w:style>
  <w:style w:type="character" w:customStyle="1" w:styleId="ListLabel2177">
    <w:name w:val="ListLabel 2177"/>
    <w:qFormat/>
    <w:rPr>
      <w:rFonts w:cs="OpenSymbol;Arial Unicode MS"/>
    </w:rPr>
  </w:style>
  <w:style w:type="character" w:customStyle="1" w:styleId="ListLabel2178">
    <w:name w:val="ListLabel 2178"/>
    <w:qFormat/>
    <w:rPr>
      <w:rFonts w:cs="OpenSymbol;Arial Unicode MS"/>
    </w:rPr>
  </w:style>
  <w:style w:type="character" w:customStyle="1" w:styleId="ListLabel2179">
    <w:name w:val="ListLabel 2179"/>
    <w:qFormat/>
    <w:rPr>
      <w:rFonts w:cs="OpenSymbol;Arial Unicode MS"/>
    </w:rPr>
  </w:style>
  <w:style w:type="character" w:customStyle="1" w:styleId="ListLabel2180">
    <w:name w:val="ListLabel 2180"/>
    <w:qFormat/>
    <w:rPr>
      <w:rFonts w:cs="OpenSymbol;Arial Unicode MS"/>
    </w:rPr>
  </w:style>
  <w:style w:type="character" w:customStyle="1" w:styleId="ListLabel2181">
    <w:name w:val="ListLabel 2181"/>
    <w:qFormat/>
    <w:rPr>
      <w:rFonts w:cs="OpenSymbol;Arial Unicode MS"/>
    </w:rPr>
  </w:style>
  <w:style w:type="character" w:customStyle="1" w:styleId="ListLabel2182">
    <w:name w:val="ListLabel 2182"/>
    <w:qFormat/>
    <w:rPr>
      <w:rFonts w:cs="OpenSymbol;Arial Unicode MS"/>
    </w:rPr>
  </w:style>
  <w:style w:type="character" w:customStyle="1" w:styleId="ListLabel2183">
    <w:name w:val="ListLabel 2183"/>
    <w:qFormat/>
    <w:rPr>
      <w:rFonts w:cs="OpenSymbol;Arial Unicode MS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</w:rPr>
  </w:style>
  <w:style w:type="character" w:customStyle="1" w:styleId="ListLabel2193">
    <w:name w:val="ListLabel 2193"/>
    <w:qFormat/>
    <w:rPr>
      <w:rFonts w:cs="OpenSymbol;Arial Unicode MS"/>
    </w:rPr>
  </w:style>
  <w:style w:type="character" w:customStyle="1" w:styleId="ListLabel2194">
    <w:name w:val="ListLabel 2194"/>
    <w:qFormat/>
    <w:rPr>
      <w:rFonts w:cs="OpenSymbol;Arial Unicode MS"/>
    </w:rPr>
  </w:style>
  <w:style w:type="character" w:customStyle="1" w:styleId="ListLabel2195">
    <w:name w:val="ListLabel 2195"/>
    <w:qFormat/>
    <w:rPr>
      <w:rFonts w:cs="OpenSymbol;Arial Unicode MS"/>
    </w:rPr>
  </w:style>
  <w:style w:type="character" w:customStyle="1" w:styleId="ListLabel2196">
    <w:name w:val="ListLabel 2196"/>
    <w:qFormat/>
    <w:rPr>
      <w:rFonts w:cs="OpenSymbol;Arial Unicode MS"/>
    </w:rPr>
  </w:style>
  <w:style w:type="character" w:customStyle="1" w:styleId="ListLabel2197">
    <w:name w:val="ListLabel 2197"/>
    <w:qFormat/>
    <w:rPr>
      <w:rFonts w:cs="OpenSymbol;Arial Unicode MS"/>
    </w:rPr>
  </w:style>
  <w:style w:type="character" w:customStyle="1" w:styleId="ListLabel2198">
    <w:name w:val="ListLabel 2198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9">
    <w:name w:val="ListLabel 2199"/>
    <w:qFormat/>
    <w:rPr>
      <w:rFonts w:cs="Symbol"/>
    </w:rPr>
  </w:style>
  <w:style w:type="character" w:customStyle="1" w:styleId="ListLabel2200">
    <w:name w:val="ListLabel 2200"/>
    <w:qFormat/>
    <w:rPr>
      <w:rFonts w:cs="Symbol"/>
    </w:rPr>
  </w:style>
  <w:style w:type="character" w:customStyle="1" w:styleId="ListLabel2201">
    <w:name w:val="ListLabel 2201"/>
    <w:qFormat/>
    <w:rPr>
      <w:rFonts w:cs="Symbol"/>
    </w:rPr>
  </w:style>
  <w:style w:type="character" w:customStyle="1" w:styleId="ListLabel2202">
    <w:name w:val="ListLabel 2202"/>
    <w:qFormat/>
    <w:rPr>
      <w:rFonts w:cs="Symbol"/>
    </w:rPr>
  </w:style>
  <w:style w:type="character" w:customStyle="1" w:styleId="ListLabel2203">
    <w:name w:val="ListLabel 2203"/>
    <w:qFormat/>
    <w:rPr>
      <w:rFonts w:cs="Symbol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Symbol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  <w:lang w:val="el-GR"/>
    </w:rPr>
  </w:style>
  <w:style w:type="character" w:customStyle="1" w:styleId="ListLabel2208">
    <w:name w:val="ListLabel 2208"/>
    <w:qFormat/>
    <w:rPr>
      <w:rFonts w:ascii="Symbol" w:hAnsi="Symbol" w:cs="Symbol"/>
      <w:sz w:val="22"/>
      <w:szCs w:val="22"/>
      <w:lang w:val="el-GR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  <w:lang w:val="el-GR"/>
    </w:rPr>
  </w:style>
  <w:style w:type="character" w:customStyle="1" w:styleId="ListLabel2210">
    <w:name w:val="ListLabel 2210"/>
    <w:qFormat/>
    <w:rPr>
      <w:rFonts w:cs="OpenSymbol;Arial Unicode MS"/>
      <w:sz w:val="22"/>
      <w:szCs w:val="22"/>
      <w:lang w:val="el-GR"/>
    </w:rPr>
  </w:style>
  <w:style w:type="character" w:customStyle="1" w:styleId="ListLabel2211">
    <w:name w:val="ListLabel 2211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212">
    <w:name w:val="ListLabel 2212"/>
    <w:qFormat/>
    <w:rPr>
      <w:rFonts w:cs="OpenSymbol;Arial Unicode MS"/>
      <w:sz w:val="22"/>
      <w:szCs w:val="22"/>
      <w:lang w:val="el-GR"/>
    </w:rPr>
  </w:style>
  <w:style w:type="character" w:customStyle="1" w:styleId="ListLabel2213">
    <w:name w:val="ListLabel 2213"/>
    <w:qFormat/>
    <w:rPr>
      <w:rFonts w:cs="OpenSymbol;Arial Unicode MS"/>
      <w:sz w:val="22"/>
    </w:rPr>
  </w:style>
  <w:style w:type="character" w:customStyle="1" w:styleId="ListLabel2214">
    <w:name w:val="ListLabel 2214"/>
    <w:qFormat/>
    <w:rPr>
      <w:rFonts w:cs="OpenSymbol;Arial Unicode MS"/>
      <w:sz w:val="22"/>
      <w:szCs w:val="22"/>
      <w:lang w:val="el-GR"/>
    </w:rPr>
  </w:style>
  <w:style w:type="character" w:customStyle="1" w:styleId="ListLabel2215">
    <w:name w:val="ListLabel 2215"/>
    <w:qFormat/>
    <w:rPr>
      <w:rFonts w:cs="OpenSymbol;Arial Unicode MS"/>
      <w:sz w:val="22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rFonts w:cs="OpenSymbol;Arial Unicode MS"/>
    </w:rPr>
  </w:style>
  <w:style w:type="character" w:customStyle="1" w:styleId="ListLabel2220">
    <w:name w:val="ListLabel 2220"/>
    <w:qFormat/>
    <w:rPr>
      <w:rFonts w:cs="OpenSymbol;Arial Unicode MS"/>
    </w:rPr>
  </w:style>
  <w:style w:type="character" w:customStyle="1" w:styleId="ListLabel2221">
    <w:name w:val="ListLabel 2221"/>
    <w:qFormat/>
    <w:rPr>
      <w:rFonts w:cs="OpenSymbol;Arial Unicode MS"/>
    </w:rPr>
  </w:style>
  <w:style w:type="character" w:customStyle="1" w:styleId="ListLabel2222">
    <w:name w:val="ListLabel 2222"/>
    <w:qFormat/>
    <w:rPr>
      <w:rFonts w:cs="OpenSymbol;Arial Unicode MS"/>
    </w:rPr>
  </w:style>
  <w:style w:type="character" w:customStyle="1" w:styleId="ListLabel2223">
    <w:name w:val="ListLabel 2223"/>
    <w:qFormat/>
    <w:rPr>
      <w:rFonts w:cs="OpenSymbol;Arial Unicode MS"/>
    </w:rPr>
  </w:style>
  <w:style w:type="character" w:customStyle="1" w:styleId="ListLabel2224">
    <w:name w:val="ListLabel 2224"/>
    <w:qFormat/>
    <w:rPr>
      <w:rFonts w:cs="OpenSymbol;Arial Unicode MS"/>
      <w:sz w:val="22"/>
      <w:szCs w:val="22"/>
      <w:lang w:val="el-GR"/>
    </w:rPr>
  </w:style>
  <w:style w:type="character" w:customStyle="1" w:styleId="ListLabel2225">
    <w:name w:val="ListLabel 2225"/>
    <w:qFormat/>
    <w:rPr>
      <w:rFonts w:cs="OpenSymbol;Arial Unicode MS"/>
      <w:sz w:val="22"/>
      <w:szCs w:val="22"/>
      <w:lang w:val="el-GR"/>
    </w:rPr>
  </w:style>
  <w:style w:type="character" w:customStyle="1" w:styleId="ListLabel2226">
    <w:name w:val="ListLabel 2226"/>
    <w:qFormat/>
    <w:rPr>
      <w:rFonts w:cs="OpenSymbol;Arial Unicode MS"/>
      <w:sz w:val="22"/>
      <w:szCs w:val="22"/>
      <w:lang w:val="el-GR"/>
    </w:rPr>
  </w:style>
  <w:style w:type="character" w:customStyle="1" w:styleId="ListLabel2227">
    <w:name w:val="ListLabel 2227"/>
    <w:qFormat/>
    <w:rPr>
      <w:sz w:val="22"/>
      <w:szCs w:val="22"/>
    </w:rPr>
  </w:style>
  <w:style w:type="character" w:customStyle="1" w:styleId="ListLabel2228">
    <w:name w:val="ListLabel 2228"/>
    <w:qFormat/>
    <w:rPr>
      <w:rFonts w:ascii="Symbol" w:hAnsi="Symbol" w:cs="OpenSymbol;Arial Unicode MS"/>
      <w:sz w:val="22"/>
    </w:rPr>
  </w:style>
  <w:style w:type="character" w:customStyle="1" w:styleId="ListLabel2229">
    <w:name w:val="ListLabel 2229"/>
    <w:qFormat/>
    <w:rPr>
      <w:rFonts w:cs="Symbol"/>
      <w:sz w:val="22"/>
      <w:szCs w:val="22"/>
    </w:rPr>
  </w:style>
  <w:style w:type="character" w:customStyle="1" w:styleId="ListLabel2230">
    <w:name w:val="ListLabel 2230"/>
    <w:qFormat/>
    <w:rPr>
      <w:rFonts w:cs="OpenSymbol;Arial Unicode MS"/>
    </w:rPr>
  </w:style>
  <w:style w:type="character" w:customStyle="1" w:styleId="ListLabel2231">
    <w:name w:val="ListLabel 2231"/>
    <w:qFormat/>
    <w:rPr>
      <w:rFonts w:cs="OpenSymbol;Arial Unicode MS"/>
    </w:rPr>
  </w:style>
  <w:style w:type="character" w:customStyle="1" w:styleId="ListLabel2232">
    <w:name w:val="ListLabel 2232"/>
    <w:qFormat/>
    <w:rPr>
      <w:rFonts w:cs="OpenSymbol;Arial Unicode MS"/>
    </w:rPr>
  </w:style>
  <w:style w:type="character" w:customStyle="1" w:styleId="ListLabel2233">
    <w:name w:val="ListLabel 2233"/>
    <w:qFormat/>
    <w:rPr>
      <w:rFonts w:cs="OpenSymbol;Arial Unicode MS"/>
    </w:rPr>
  </w:style>
  <w:style w:type="character" w:customStyle="1" w:styleId="ListLabel2234">
    <w:name w:val="ListLabel 2234"/>
    <w:qFormat/>
    <w:rPr>
      <w:rFonts w:cs="OpenSymbol;Arial Unicode MS"/>
    </w:rPr>
  </w:style>
  <w:style w:type="character" w:customStyle="1" w:styleId="ListLabel2235">
    <w:name w:val="ListLabel 2235"/>
    <w:qFormat/>
    <w:rPr>
      <w:rFonts w:cs="OpenSymbol;Arial Unicode MS"/>
    </w:rPr>
  </w:style>
  <w:style w:type="character" w:customStyle="1" w:styleId="ListLabel2236">
    <w:name w:val="ListLabel 2236"/>
    <w:qFormat/>
    <w:rPr>
      <w:rFonts w:cs="OpenSymbol;Arial Unicode MS"/>
    </w:rPr>
  </w:style>
  <w:style w:type="character" w:customStyle="1" w:styleId="ListLabel2237">
    <w:name w:val="ListLabel 2237"/>
    <w:qFormat/>
    <w:rPr>
      <w:rFonts w:cs="OpenSymbol;Arial Unicode MS"/>
    </w:rPr>
  </w:style>
  <w:style w:type="character" w:customStyle="1" w:styleId="ListLabel2238">
    <w:name w:val="ListLabel 2238"/>
    <w:qFormat/>
    <w:rPr>
      <w:rFonts w:cs="OpenSymbol;Arial Unicode MS"/>
    </w:rPr>
  </w:style>
  <w:style w:type="character" w:customStyle="1" w:styleId="ListLabel2239">
    <w:name w:val="ListLabel 2239"/>
    <w:qFormat/>
    <w:rPr>
      <w:rFonts w:cs="OpenSymbol;Arial Unicode MS"/>
    </w:rPr>
  </w:style>
  <w:style w:type="character" w:customStyle="1" w:styleId="ListLabel2240">
    <w:name w:val="ListLabel 2240"/>
    <w:qFormat/>
    <w:rPr>
      <w:rFonts w:cs="OpenSymbol;Arial Unicode MS"/>
      <w:sz w:val="22"/>
      <w:szCs w:val="22"/>
      <w:lang w:val="el-GR"/>
    </w:rPr>
  </w:style>
  <w:style w:type="character" w:customStyle="1" w:styleId="ListLabel2241">
    <w:name w:val="ListLabel 2241"/>
    <w:qFormat/>
    <w:rPr>
      <w:rFonts w:cs="OpenSymbol;Arial Unicode MS"/>
      <w:sz w:val="22"/>
      <w:szCs w:val="22"/>
      <w:lang w:val="el-GR"/>
    </w:rPr>
  </w:style>
  <w:style w:type="character" w:customStyle="1" w:styleId="ListLabel2242">
    <w:name w:val="ListLabel 2242"/>
    <w:qFormat/>
    <w:rPr>
      <w:rFonts w:cs="OpenSymbol;Arial Unicode MS"/>
      <w:sz w:val="22"/>
    </w:rPr>
  </w:style>
  <w:style w:type="character" w:customStyle="1" w:styleId="ListLabel2243">
    <w:name w:val="ListLabel 2243"/>
    <w:qFormat/>
    <w:rPr>
      <w:rFonts w:cs="OpenSymbol;Arial Unicode MS"/>
      <w:sz w:val="22"/>
    </w:rPr>
  </w:style>
  <w:style w:type="character" w:customStyle="1" w:styleId="ListLabel2244">
    <w:name w:val="ListLabel 2244"/>
    <w:qFormat/>
    <w:rPr>
      <w:rFonts w:cs="OpenSymbol;Arial Unicode MS"/>
      <w:sz w:val="22"/>
      <w:szCs w:val="22"/>
      <w:lang w:val="el-GR"/>
    </w:rPr>
  </w:style>
  <w:style w:type="character" w:customStyle="1" w:styleId="ListLabel2245">
    <w:name w:val="ListLabel 2245"/>
    <w:qFormat/>
    <w:rPr>
      <w:rFonts w:cs="OpenSymbol;Arial Unicode MS"/>
      <w:sz w:val="22"/>
    </w:rPr>
  </w:style>
  <w:style w:type="character" w:customStyle="1" w:styleId="ListLabel2246">
    <w:name w:val="ListLabel 2246"/>
    <w:qFormat/>
    <w:rPr>
      <w:rFonts w:cs="Mangal;Courier New"/>
      <w:sz w:val="22"/>
    </w:rPr>
  </w:style>
  <w:style w:type="character" w:customStyle="1" w:styleId="ListLabel2247">
    <w:name w:val="ListLabel 2247"/>
    <w:qFormat/>
    <w:rPr>
      <w:rFonts w:cs="OpenSymbol;Arial Unicode MS"/>
      <w:sz w:val="22"/>
    </w:rPr>
  </w:style>
  <w:style w:type="character" w:customStyle="1" w:styleId="ListLabel2248">
    <w:name w:val="ListLabel 2248"/>
    <w:qFormat/>
    <w:rPr>
      <w:rFonts w:cs="OpenSymbol;Arial Unicode MS"/>
      <w:sz w:val="22"/>
    </w:rPr>
  </w:style>
  <w:style w:type="character" w:customStyle="1" w:styleId="ListLabel2249">
    <w:name w:val="ListLabel 2249"/>
    <w:qFormat/>
    <w:rPr>
      <w:rFonts w:cs="OpenSymbol;Arial Unicode MS"/>
    </w:rPr>
  </w:style>
  <w:style w:type="character" w:customStyle="1" w:styleId="ListLabel2250">
    <w:name w:val="ListLabel 2250"/>
    <w:qFormat/>
    <w:rPr>
      <w:rFonts w:cs="OpenSymbol;Arial Unicode MS"/>
    </w:rPr>
  </w:style>
  <w:style w:type="character" w:customStyle="1" w:styleId="ListLabel2251">
    <w:name w:val="ListLabel 2251"/>
    <w:qFormat/>
    <w:rPr>
      <w:rFonts w:cs="OpenSymbol;Arial Unicode MS"/>
    </w:rPr>
  </w:style>
  <w:style w:type="character" w:customStyle="1" w:styleId="ListLabel2252">
    <w:name w:val="ListLabel 2252"/>
    <w:qFormat/>
    <w:rPr>
      <w:rFonts w:cs="OpenSymbol;Arial Unicode MS"/>
    </w:rPr>
  </w:style>
  <w:style w:type="character" w:customStyle="1" w:styleId="ListLabel2253">
    <w:name w:val="ListLabel 2253"/>
    <w:qFormat/>
    <w:rPr>
      <w:rFonts w:cs="OpenSymbol;Arial Unicode MS"/>
    </w:rPr>
  </w:style>
  <w:style w:type="character" w:customStyle="1" w:styleId="ListLabel2254">
    <w:name w:val="ListLabel 2254"/>
    <w:qFormat/>
    <w:rPr>
      <w:rFonts w:cs="OpenSymbol;Arial Unicode MS"/>
    </w:rPr>
  </w:style>
  <w:style w:type="character" w:customStyle="1" w:styleId="ListLabel2255">
    <w:name w:val="ListLabel 2255"/>
    <w:qFormat/>
    <w:rPr>
      <w:rFonts w:cs="OpenSymbol;Arial Unicode MS"/>
    </w:rPr>
  </w:style>
  <w:style w:type="character" w:customStyle="1" w:styleId="ListLabel2256">
    <w:name w:val="ListLabel 2256"/>
    <w:qFormat/>
    <w:rPr>
      <w:rFonts w:cs="OpenSymbol;Arial Unicode MS"/>
    </w:rPr>
  </w:style>
  <w:style w:type="character" w:customStyle="1" w:styleId="ListLabel2257">
    <w:name w:val="ListLabel 2257"/>
    <w:qFormat/>
    <w:rPr>
      <w:rFonts w:cs="OpenSymbol;Arial Unicode MS"/>
      <w:sz w:val="22"/>
    </w:rPr>
  </w:style>
  <w:style w:type="character" w:customStyle="1" w:styleId="ListLabel2258">
    <w:name w:val="ListLabel 2258"/>
    <w:qFormat/>
    <w:rPr>
      <w:rFonts w:cs="OpenSymbol;Arial Unicode MS"/>
    </w:rPr>
  </w:style>
  <w:style w:type="character" w:customStyle="1" w:styleId="ListLabel2259">
    <w:name w:val="ListLabel 2259"/>
    <w:qFormat/>
    <w:rPr>
      <w:rFonts w:cs="OpenSymbol;Arial Unicode MS"/>
    </w:rPr>
  </w:style>
  <w:style w:type="character" w:customStyle="1" w:styleId="ListLabel2260">
    <w:name w:val="ListLabel 2260"/>
    <w:qFormat/>
    <w:rPr>
      <w:rFonts w:cs="OpenSymbol;Arial Unicode MS"/>
    </w:rPr>
  </w:style>
  <w:style w:type="character" w:customStyle="1" w:styleId="ListLabel2261">
    <w:name w:val="ListLabel 2261"/>
    <w:qFormat/>
    <w:rPr>
      <w:rFonts w:cs="OpenSymbol;Arial Unicode MS"/>
    </w:rPr>
  </w:style>
  <w:style w:type="character" w:customStyle="1" w:styleId="ListLabel2262">
    <w:name w:val="ListLabel 2262"/>
    <w:qFormat/>
    <w:rPr>
      <w:rFonts w:cs="OpenSymbol;Arial Unicode MS"/>
    </w:rPr>
  </w:style>
  <w:style w:type="character" w:customStyle="1" w:styleId="ListLabel2263">
    <w:name w:val="ListLabel 2263"/>
    <w:qFormat/>
    <w:rPr>
      <w:rFonts w:cs="OpenSymbol;Arial Unicode MS"/>
    </w:rPr>
  </w:style>
  <w:style w:type="character" w:customStyle="1" w:styleId="ListLabel2264">
    <w:name w:val="ListLabel 2264"/>
    <w:qFormat/>
    <w:rPr>
      <w:rFonts w:cs="OpenSymbol;Arial Unicode MS"/>
    </w:rPr>
  </w:style>
  <w:style w:type="character" w:customStyle="1" w:styleId="ListLabel2265">
    <w:name w:val="ListLabel 2265"/>
    <w:qFormat/>
    <w:rPr>
      <w:rFonts w:cs="OpenSymbol;Arial Unicode MS"/>
    </w:rPr>
  </w:style>
  <w:style w:type="character" w:customStyle="1" w:styleId="ListLabel2266">
    <w:name w:val="ListLabel 2266"/>
    <w:qFormat/>
    <w:rPr>
      <w:rFonts w:cs="OpenSymbol;Arial Unicode MS"/>
      <w:sz w:val="22"/>
    </w:rPr>
  </w:style>
  <w:style w:type="character" w:customStyle="1" w:styleId="ListLabel2267">
    <w:name w:val="ListLabel 2267"/>
    <w:qFormat/>
    <w:rPr>
      <w:rFonts w:cs="OpenSymbol;Arial Unicode MS"/>
    </w:rPr>
  </w:style>
  <w:style w:type="character" w:customStyle="1" w:styleId="ListLabel2268">
    <w:name w:val="ListLabel 2268"/>
    <w:qFormat/>
    <w:rPr>
      <w:rFonts w:cs="OpenSymbol;Arial Unicode MS"/>
    </w:rPr>
  </w:style>
  <w:style w:type="character" w:customStyle="1" w:styleId="ListLabel2269">
    <w:name w:val="ListLabel 2269"/>
    <w:qFormat/>
    <w:rPr>
      <w:rFonts w:cs="OpenSymbol;Arial Unicode MS"/>
    </w:rPr>
  </w:style>
  <w:style w:type="character" w:customStyle="1" w:styleId="ListLabel2270">
    <w:name w:val="ListLabel 2270"/>
    <w:qFormat/>
    <w:rPr>
      <w:rFonts w:cs="OpenSymbol;Arial Unicode MS"/>
    </w:rPr>
  </w:style>
  <w:style w:type="character" w:customStyle="1" w:styleId="ListLabel2271">
    <w:name w:val="ListLabel 2271"/>
    <w:qFormat/>
    <w:rPr>
      <w:rFonts w:cs="OpenSymbol;Arial Unicode MS"/>
    </w:rPr>
  </w:style>
  <w:style w:type="character" w:customStyle="1" w:styleId="ListLabel2272">
    <w:name w:val="ListLabel 2272"/>
    <w:qFormat/>
    <w:rPr>
      <w:rFonts w:cs="OpenSymbol;Arial Unicode MS"/>
    </w:rPr>
  </w:style>
  <w:style w:type="character" w:customStyle="1" w:styleId="ListLabel2273">
    <w:name w:val="ListLabel 2273"/>
    <w:qFormat/>
    <w:rPr>
      <w:rFonts w:cs="OpenSymbol;Arial Unicode MS"/>
    </w:rPr>
  </w:style>
  <w:style w:type="character" w:customStyle="1" w:styleId="ListLabel2274">
    <w:name w:val="ListLabel 2274"/>
    <w:qFormat/>
    <w:rPr>
      <w:rFonts w:cs="OpenSymbol;Arial Unicode MS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</w:rPr>
  </w:style>
  <w:style w:type="character" w:customStyle="1" w:styleId="ListLabel2276">
    <w:name w:val="ListLabel 2276"/>
    <w:qFormat/>
    <w:rPr>
      <w:rFonts w:cs="OpenSymbol;Arial Unicode MS"/>
      <w:sz w:val="22"/>
      <w:szCs w:val="22"/>
    </w:rPr>
  </w:style>
  <w:style w:type="character" w:customStyle="1" w:styleId="ListLabel2277">
    <w:name w:val="ListLabel 2277"/>
    <w:qFormat/>
    <w:rPr>
      <w:rFonts w:cs="OpenSymbol;Arial Unicode MS"/>
      <w:sz w:val="22"/>
      <w:szCs w:val="22"/>
    </w:rPr>
  </w:style>
  <w:style w:type="character" w:customStyle="1" w:styleId="ListLabel2278">
    <w:name w:val="ListLabel 2278"/>
    <w:qFormat/>
    <w:rPr>
      <w:rFonts w:cs="OpenSymbol;Arial Unicode MS"/>
      <w:sz w:val="22"/>
      <w:szCs w:val="22"/>
    </w:rPr>
  </w:style>
  <w:style w:type="character" w:customStyle="1" w:styleId="ListLabel2279">
    <w:name w:val="ListLabel 2279"/>
    <w:qFormat/>
    <w:rPr>
      <w:rFonts w:cs="OpenSymbol;Arial Unicode MS"/>
      <w:sz w:val="22"/>
      <w:szCs w:val="22"/>
    </w:rPr>
  </w:style>
  <w:style w:type="character" w:customStyle="1" w:styleId="ListLabel2280">
    <w:name w:val="ListLabel 2280"/>
    <w:qFormat/>
    <w:rPr>
      <w:rFonts w:cs="OpenSymbol;Arial Unicode MS"/>
      <w:sz w:val="22"/>
      <w:szCs w:val="22"/>
    </w:rPr>
  </w:style>
  <w:style w:type="character" w:customStyle="1" w:styleId="ListLabel2281">
    <w:name w:val="ListLabel 2281"/>
    <w:qFormat/>
    <w:rPr>
      <w:rFonts w:cs="OpenSymbol;Arial Unicode MS"/>
      <w:sz w:val="22"/>
      <w:szCs w:val="22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</w:rPr>
  </w:style>
  <w:style w:type="character" w:customStyle="1" w:styleId="ListLabel2283">
    <w:name w:val="ListLabel 2283"/>
    <w:qFormat/>
    <w:rPr>
      <w:rFonts w:cs="OpenSymbol;Arial Unicode MS"/>
      <w:sz w:val="22"/>
      <w:szCs w:val="22"/>
    </w:rPr>
  </w:style>
  <w:style w:type="character" w:customStyle="1" w:styleId="ListLabel2284">
    <w:name w:val="ListLabel 2284"/>
    <w:qFormat/>
    <w:rPr>
      <w:rFonts w:cs="OpenSymbol;Arial Unicode MS"/>
      <w:sz w:val="22"/>
      <w:szCs w:val="22"/>
    </w:rPr>
  </w:style>
  <w:style w:type="character" w:customStyle="1" w:styleId="ListLabel2285">
    <w:name w:val="ListLabel 2285"/>
    <w:qFormat/>
    <w:rPr>
      <w:rFonts w:cs="OpenSymbol;Arial Unicode MS"/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  <w:szCs w:val="22"/>
    </w:rPr>
  </w:style>
  <w:style w:type="character" w:customStyle="1" w:styleId="ListLabel2287">
    <w:name w:val="ListLabel 2287"/>
    <w:qFormat/>
    <w:rPr>
      <w:rFonts w:cs="OpenSymbol;Arial Unicode MS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  <w:sz w:val="22"/>
      <w:szCs w:val="22"/>
    </w:rPr>
  </w:style>
  <w:style w:type="character" w:customStyle="1" w:styleId="ListLabel2289">
    <w:name w:val="ListLabel 2289"/>
    <w:qFormat/>
    <w:rPr>
      <w:rFonts w:cs="OpenSymbol;Arial Unicode MS"/>
      <w:sz w:val="22"/>
      <w:szCs w:val="22"/>
    </w:rPr>
  </w:style>
  <w:style w:type="character" w:customStyle="1" w:styleId="ListLabel2290">
    <w:name w:val="ListLabel 2290"/>
    <w:qFormat/>
    <w:rPr>
      <w:rFonts w:cs="OpenSymbol;Arial Unicode MS"/>
      <w:sz w:val="22"/>
      <w:szCs w:val="22"/>
    </w:rPr>
  </w:style>
  <w:style w:type="character" w:customStyle="1" w:styleId="ListLabel2291">
    <w:name w:val="ListLabel 2291"/>
    <w:qFormat/>
    <w:rPr>
      <w:rFonts w:cs="OpenSymbol;Arial Unicode MS"/>
      <w:sz w:val="22"/>
      <w:szCs w:val="22"/>
    </w:rPr>
  </w:style>
  <w:style w:type="character" w:customStyle="1" w:styleId="ListLabel2292">
    <w:name w:val="ListLabel 2292"/>
    <w:qFormat/>
    <w:rPr>
      <w:rFonts w:cs="OpenSymbol;Arial Unicode MS"/>
      <w:sz w:val="22"/>
      <w:szCs w:val="22"/>
    </w:rPr>
  </w:style>
  <w:style w:type="character" w:customStyle="1" w:styleId="ListLabel2293">
    <w:name w:val="ListLabel 2293"/>
    <w:qFormat/>
    <w:rPr>
      <w:rFonts w:cs="OpenSymbol;Arial Unicode MS"/>
      <w:sz w:val="22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OpenSymbol;Arial Unicode MS"/>
    </w:rPr>
  </w:style>
  <w:style w:type="character" w:customStyle="1" w:styleId="ListLabel2300">
    <w:name w:val="ListLabel 2300"/>
    <w:qFormat/>
    <w:rPr>
      <w:rFonts w:cs="OpenSymbol;Arial Unicode MS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  <w:szCs w:val="22"/>
    </w:rPr>
  </w:style>
  <w:style w:type="character" w:customStyle="1" w:styleId="ListLabel2303">
    <w:name w:val="ListLabel 2303"/>
    <w:qFormat/>
    <w:rPr>
      <w:rFonts w:cs="OpenSymbol;Arial Unicode MS"/>
      <w:sz w:val="22"/>
      <w:szCs w:val="22"/>
    </w:rPr>
  </w:style>
  <w:style w:type="character" w:customStyle="1" w:styleId="ListLabel2304">
    <w:name w:val="ListLabel 2304"/>
    <w:qFormat/>
    <w:rPr>
      <w:rFonts w:cs="OpenSymbol;Arial Unicode MS"/>
      <w:sz w:val="22"/>
      <w:szCs w:val="22"/>
    </w:rPr>
  </w:style>
  <w:style w:type="character" w:customStyle="1" w:styleId="ListLabel2305">
    <w:name w:val="ListLabel 2305"/>
    <w:qFormat/>
    <w:rPr>
      <w:rFonts w:cs="OpenSymbol;Arial Unicode MS"/>
      <w:sz w:val="22"/>
      <w:szCs w:val="22"/>
    </w:rPr>
  </w:style>
  <w:style w:type="character" w:customStyle="1" w:styleId="ListLabel2306">
    <w:name w:val="ListLabel 2306"/>
    <w:qFormat/>
    <w:rPr>
      <w:rFonts w:cs="OpenSymbol;Arial Unicode MS"/>
      <w:sz w:val="22"/>
      <w:szCs w:val="22"/>
    </w:rPr>
  </w:style>
  <w:style w:type="character" w:customStyle="1" w:styleId="ListLabel2307">
    <w:name w:val="ListLabel 2307"/>
    <w:qFormat/>
    <w:rPr>
      <w:rFonts w:cs="OpenSymbol;Arial Unicode MS"/>
      <w:sz w:val="22"/>
      <w:szCs w:val="22"/>
    </w:rPr>
  </w:style>
  <w:style w:type="character" w:customStyle="1" w:styleId="ListLabel2308">
    <w:name w:val="ListLabel 2308"/>
    <w:qFormat/>
    <w:rPr>
      <w:rFonts w:cs="OpenSymbol;Arial Unicode MS"/>
      <w:sz w:val="22"/>
      <w:szCs w:val="22"/>
    </w:rPr>
  </w:style>
  <w:style w:type="character" w:customStyle="1" w:styleId="ListLabel2309">
    <w:name w:val="ListLabel 2309"/>
    <w:qFormat/>
    <w:rPr>
      <w:rFonts w:cs="OpenSymbol;Arial Unicode MS"/>
      <w:sz w:val="22"/>
      <w:szCs w:val="22"/>
    </w:rPr>
  </w:style>
  <w:style w:type="character" w:customStyle="1" w:styleId="ListLabel2310">
    <w:name w:val="ListLabel 2310"/>
    <w:qFormat/>
    <w:rPr>
      <w:rFonts w:cs="OpenSymbol;Arial Unicode MS"/>
      <w:sz w:val="22"/>
      <w:szCs w:val="22"/>
    </w:rPr>
  </w:style>
  <w:style w:type="character" w:customStyle="1" w:styleId="ListLabel2311">
    <w:name w:val="ListLabel 2311"/>
    <w:qFormat/>
    <w:rPr>
      <w:rFonts w:cs="OpenSymbol;Arial Unicode MS"/>
      <w:sz w:val="22"/>
      <w:szCs w:val="22"/>
      <w:lang w:val="el-GR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cs="OpenSymbol;Arial Unicode MS"/>
    </w:rPr>
  </w:style>
  <w:style w:type="character" w:customStyle="1" w:styleId="ListLabel2315">
    <w:name w:val="ListLabel 2315"/>
    <w:qFormat/>
    <w:rPr>
      <w:rFonts w:cs="OpenSymbol;Arial Unicode MS"/>
    </w:rPr>
  </w:style>
  <w:style w:type="character" w:customStyle="1" w:styleId="ListLabel2316">
    <w:name w:val="ListLabel 2316"/>
    <w:qFormat/>
    <w:rPr>
      <w:rFonts w:cs="OpenSymbol;Arial Unicode MS"/>
    </w:rPr>
  </w:style>
  <w:style w:type="character" w:customStyle="1" w:styleId="ListLabel2317">
    <w:name w:val="ListLabel 2317"/>
    <w:qFormat/>
    <w:rPr>
      <w:rFonts w:cs="OpenSymbol;Arial Unicode MS"/>
    </w:rPr>
  </w:style>
  <w:style w:type="character" w:customStyle="1" w:styleId="ListLabel2318">
    <w:name w:val="ListLabel 2318"/>
    <w:qFormat/>
    <w:rPr>
      <w:rFonts w:cs="OpenSymbol;Arial Unicode MS"/>
    </w:rPr>
  </w:style>
  <w:style w:type="character" w:customStyle="1" w:styleId="ListLabel2319">
    <w:name w:val="ListLabel 2319"/>
    <w:qFormat/>
    <w:rPr>
      <w:rFonts w:cs="OpenSymbol;Arial Unicode MS"/>
    </w:rPr>
  </w:style>
  <w:style w:type="character" w:customStyle="1" w:styleId="ListLabel2320">
    <w:name w:val="ListLabel 2320"/>
    <w:qFormat/>
    <w:rPr>
      <w:rFonts w:cs="OpenSymbol;Arial Unicode MS"/>
      <w:sz w:val="22"/>
      <w:szCs w:val="22"/>
    </w:rPr>
  </w:style>
  <w:style w:type="character" w:customStyle="1" w:styleId="ListLabel2321">
    <w:name w:val="ListLabel 2321"/>
    <w:qFormat/>
    <w:rPr>
      <w:rFonts w:cs="OpenSymbol;Arial Unicode MS"/>
      <w:sz w:val="22"/>
      <w:szCs w:val="22"/>
    </w:rPr>
  </w:style>
  <w:style w:type="character" w:customStyle="1" w:styleId="ListLabel2322">
    <w:name w:val="ListLabel 2322"/>
    <w:qFormat/>
    <w:rPr>
      <w:rFonts w:cs="OpenSymbol;Arial Unicode MS"/>
      <w:sz w:val="22"/>
      <w:szCs w:val="22"/>
    </w:rPr>
  </w:style>
  <w:style w:type="character" w:customStyle="1" w:styleId="ListLabel2323">
    <w:name w:val="ListLabel 2323"/>
    <w:qFormat/>
    <w:rPr>
      <w:rFonts w:cs="OpenSymbol;Arial Unicode MS"/>
      <w:sz w:val="22"/>
      <w:szCs w:val="22"/>
    </w:rPr>
  </w:style>
  <w:style w:type="character" w:customStyle="1" w:styleId="ListLabel2324">
    <w:name w:val="ListLabel 2324"/>
    <w:qFormat/>
    <w:rPr>
      <w:rFonts w:cs="OpenSymbol;Arial Unicode MS"/>
      <w:sz w:val="22"/>
      <w:szCs w:val="22"/>
    </w:rPr>
  </w:style>
  <w:style w:type="character" w:customStyle="1" w:styleId="ListLabel2325">
    <w:name w:val="ListLabel 2325"/>
    <w:qFormat/>
    <w:rPr>
      <w:rFonts w:cs="OpenSymbol;Arial Unicode MS"/>
      <w:sz w:val="22"/>
      <w:szCs w:val="22"/>
    </w:rPr>
  </w:style>
  <w:style w:type="character" w:customStyle="1" w:styleId="ListLabel2326">
    <w:name w:val="ListLabel 2326"/>
    <w:qFormat/>
    <w:rPr>
      <w:rFonts w:cs="OpenSymbol;Arial Unicode MS"/>
      <w:sz w:val="22"/>
      <w:szCs w:val="22"/>
    </w:rPr>
  </w:style>
  <w:style w:type="character" w:customStyle="1" w:styleId="ListLabel2327">
    <w:name w:val="ListLabel 2327"/>
    <w:qFormat/>
    <w:rPr>
      <w:rFonts w:cs="OpenSymbol;Arial Unicode MS"/>
      <w:sz w:val="22"/>
      <w:szCs w:val="22"/>
    </w:rPr>
  </w:style>
  <w:style w:type="character" w:customStyle="1" w:styleId="ListLabel2328">
    <w:name w:val="ListLabel 2328"/>
    <w:qFormat/>
    <w:rPr>
      <w:rFonts w:cs="OpenSymbol;Arial Unicode MS"/>
      <w:sz w:val="22"/>
      <w:szCs w:val="22"/>
    </w:rPr>
  </w:style>
  <w:style w:type="character" w:customStyle="1" w:styleId="ListLabel2329">
    <w:name w:val="ListLabel 2329"/>
    <w:qFormat/>
    <w:rPr>
      <w:rFonts w:cs="OpenSymbol;Arial Unicode MS"/>
      <w:sz w:val="22"/>
      <w:szCs w:val="22"/>
      <w:lang w:val="el-GR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</w:rPr>
  </w:style>
  <w:style w:type="character" w:customStyle="1" w:styleId="ListLabel2333">
    <w:name w:val="ListLabel 2333"/>
    <w:qFormat/>
    <w:rPr>
      <w:rFonts w:cs="OpenSymbol;Arial Unicode MS"/>
    </w:rPr>
  </w:style>
  <w:style w:type="character" w:customStyle="1" w:styleId="ListLabel2334">
    <w:name w:val="ListLabel 2334"/>
    <w:qFormat/>
    <w:rPr>
      <w:rFonts w:cs="OpenSymbol;Arial Unicode MS"/>
    </w:rPr>
  </w:style>
  <w:style w:type="character" w:customStyle="1" w:styleId="ListLabel2335">
    <w:name w:val="ListLabel 2335"/>
    <w:qFormat/>
    <w:rPr>
      <w:rFonts w:cs="OpenSymbol;Arial Unicode MS"/>
    </w:rPr>
  </w:style>
  <w:style w:type="character" w:customStyle="1" w:styleId="ListLabel2336">
    <w:name w:val="ListLabel 2336"/>
    <w:qFormat/>
    <w:rPr>
      <w:rFonts w:cs="OpenSymbol;Arial Unicode MS"/>
    </w:rPr>
  </w:style>
  <w:style w:type="character" w:customStyle="1" w:styleId="ListLabel2337">
    <w:name w:val="ListLabel 2337"/>
    <w:qFormat/>
    <w:rPr>
      <w:rFonts w:cs="OpenSymbol;Arial Unicode MS"/>
    </w:rPr>
  </w:style>
  <w:style w:type="character" w:customStyle="1" w:styleId="ListLabel2338">
    <w:name w:val="ListLabel 2338"/>
    <w:qFormat/>
    <w:rPr>
      <w:rFonts w:cs="OpenSymbol;Arial Unicode MS"/>
      <w:sz w:val="22"/>
    </w:rPr>
  </w:style>
  <w:style w:type="character" w:customStyle="1" w:styleId="ListLabel2339">
    <w:name w:val="ListLabel 2339"/>
    <w:qFormat/>
    <w:rPr>
      <w:rFonts w:cs="OpenSymbol;Arial Unicode MS"/>
    </w:rPr>
  </w:style>
  <w:style w:type="character" w:customStyle="1" w:styleId="ListLabel2340">
    <w:name w:val="ListLabel 2340"/>
    <w:qFormat/>
    <w:rPr>
      <w:rFonts w:cs="OpenSymbol;Arial Unicode MS"/>
    </w:rPr>
  </w:style>
  <w:style w:type="character" w:customStyle="1" w:styleId="ListLabel2341">
    <w:name w:val="ListLabel 2341"/>
    <w:qFormat/>
    <w:rPr>
      <w:rFonts w:cs="OpenSymbol;Arial Unicode MS"/>
    </w:rPr>
  </w:style>
  <w:style w:type="character" w:customStyle="1" w:styleId="ListLabel2342">
    <w:name w:val="ListLabel 2342"/>
    <w:qFormat/>
    <w:rPr>
      <w:rFonts w:cs="OpenSymbol;Arial Unicode MS"/>
    </w:rPr>
  </w:style>
  <w:style w:type="character" w:customStyle="1" w:styleId="ListLabel2343">
    <w:name w:val="ListLabel 2343"/>
    <w:qFormat/>
    <w:rPr>
      <w:rFonts w:cs="OpenSymbol;Arial Unicode MS"/>
    </w:rPr>
  </w:style>
  <w:style w:type="character" w:customStyle="1" w:styleId="ListLabel2344">
    <w:name w:val="ListLabel 2344"/>
    <w:qFormat/>
    <w:rPr>
      <w:rFonts w:cs="OpenSymbol;Arial Unicode MS"/>
    </w:rPr>
  </w:style>
  <w:style w:type="character" w:customStyle="1" w:styleId="ListLabel2345">
    <w:name w:val="ListLabel 2345"/>
    <w:qFormat/>
    <w:rPr>
      <w:rFonts w:cs="OpenSymbol;Arial Unicode MS"/>
    </w:rPr>
  </w:style>
  <w:style w:type="character" w:customStyle="1" w:styleId="ListLabel2346">
    <w:name w:val="ListLabel 2346"/>
    <w:qFormat/>
    <w:rPr>
      <w:rFonts w:cs="OpenSymbol;Arial Unicode MS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  <w:lang w:val="el-GR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  <w:lang w:val="el-GR"/>
    </w:rPr>
  </w:style>
  <w:style w:type="character" w:customStyle="1" w:styleId="ListLabel2349">
    <w:name w:val="ListLabel 2349"/>
    <w:qFormat/>
    <w:rPr>
      <w:rFonts w:cs="OpenSymbol;Arial Unicode MS"/>
      <w:sz w:val="22"/>
    </w:rPr>
  </w:style>
  <w:style w:type="character" w:customStyle="1" w:styleId="ListLabel2350">
    <w:name w:val="ListLabel 2350"/>
    <w:qFormat/>
    <w:rPr>
      <w:rFonts w:cs="OpenSymbol;Arial Unicode MS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rFonts w:cs="OpenSymbol;Arial Unicode MS"/>
    </w:rPr>
  </w:style>
  <w:style w:type="character" w:customStyle="1" w:styleId="ListLabel2360">
    <w:name w:val="ListLabel 2360"/>
    <w:qFormat/>
    <w:rPr>
      <w:rFonts w:cs="OpenSymbol;Arial Unicode MS"/>
    </w:rPr>
  </w:style>
  <w:style w:type="character" w:customStyle="1" w:styleId="ListLabel2361">
    <w:name w:val="ListLabel 2361"/>
    <w:qFormat/>
    <w:rPr>
      <w:rFonts w:cs="OpenSymbol;Arial Unicode MS"/>
    </w:rPr>
  </w:style>
  <w:style w:type="character" w:customStyle="1" w:styleId="ListLabel2362">
    <w:name w:val="ListLabel 2362"/>
    <w:qFormat/>
    <w:rPr>
      <w:rFonts w:cs="OpenSymbol;Arial Unicode MS"/>
    </w:rPr>
  </w:style>
  <w:style w:type="character" w:customStyle="1" w:styleId="ListLabel2363">
    <w:name w:val="ListLabel 2363"/>
    <w:qFormat/>
    <w:rPr>
      <w:rFonts w:cs="OpenSymbol;Arial Unicode MS"/>
    </w:rPr>
  </w:style>
  <w:style w:type="character" w:customStyle="1" w:styleId="ListLabel2364">
    <w:name w:val="ListLabel 2364"/>
    <w:qFormat/>
    <w:rPr>
      <w:rFonts w:cs="OpenSymbol;Arial Unicode MS"/>
    </w:rPr>
  </w:style>
  <w:style w:type="character" w:customStyle="1" w:styleId="ListLabel2365">
    <w:name w:val="ListLabel 2365"/>
    <w:qFormat/>
    <w:rPr>
      <w:rFonts w:cs="OpenSymbol;Arial Unicode MS"/>
    </w:rPr>
  </w:style>
  <w:style w:type="character" w:customStyle="1" w:styleId="ListLabel2366">
    <w:name w:val="ListLabel 2366"/>
    <w:qFormat/>
    <w:rPr>
      <w:rFonts w:cs="OpenSymbol;Arial Unicode MS"/>
    </w:rPr>
  </w:style>
  <w:style w:type="character" w:customStyle="1" w:styleId="ListLabel2367">
    <w:name w:val="ListLabel 2367"/>
    <w:qFormat/>
    <w:rPr>
      <w:rFonts w:cs="OpenSymbol;Arial Unicode MS"/>
    </w:rPr>
  </w:style>
  <w:style w:type="character" w:customStyle="1" w:styleId="ListLabel2368">
    <w:name w:val="ListLabel 2368"/>
    <w:qFormat/>
    <w:rPr>
      <w:rFonts w:cs="OpenSymbol;Arial Unicode MS"/>
    </w:rPr>
  </w:style>
  <w:style w:type="character" w:customStyle="1" w:styleId="ListLabel2369">
    <w:name w:val="ListLabel 2369"/>
    <w:qFormat/>
    <w:rPr>
      <w:rFonts w:cs="OpenSymbol;Arial Unicode MS"/>
    </w:rPr>
  </w:style>
  <w:style w:type="character" w:customStyle="1" w:styleId="ListLabel2370">
    <w:name w:val="ListLabel 2370"/>
    <w:qFormat/>
    <w:rPr>
      <w:rFonts w:cs="OpenSymbol;Arial Unicode MS"/>
    </w:rPr>
  </w:style>
  <w:style w:type="character" w:customStyle="1" w:styleId="ListLabel2371">
    <w:name w:val="ListLabel 2371"/>
    <w:qFormat/>
    <w:rPr>
      <w:rFonts w:cs="OpenSymbol;Arial Unicode MS"/>
    </w:rPr>
  </w:style>
  <w:style w:type="character" w:customStyle="1" w:styleId="ListLabel2372">
    <w:name w:val="ListLabel 2372"/>
    <w:qFormat/>
    <w:rPr>
      <w:rFonts w:cs="OpenSymbol;Arial Unicode MS"/>
    </w:rPr>
  </w:style>
  <w:style w:type="character" w:customStyle="1" w:styleId="ListLabel2373">
    <w:name w:val="ListLabel 2373"/>
    <w:qFormat/>
    <w:rPr>
      <w:rFonts w:cs="OpenSymbol;Arial Unicode MS"/>
    </w:rPr>
  </w:style>
  <w:style w:type="character" w:customStyle="1" w:styleId="ListLabel2374">
    <w:name w:val="ListLabel 2374"/>
    <w:qFormat/>
    <w:rPr>
      <w:rFonts w:cs="OpenSymbol;Arial Unicode MS"/>
    </w:rPr>
  </w:style>
  <w:style w:type="character" w:customStyle="1" w:styleId="ListLabel2375">
    <w:name w:val="ListLabel 2375"/>
    <w:qFormat/>
    <w:rPr>
      <w:rFonts w:cs="OpenSymbol;Arial Unicode MS"/>
    </w:rPr>
  </w:style>
  <w:style w:type="character" w:customStyle="1" w:styleId="ListLabel2376">
    <w:name w:val="ListLabel 2376"/>
    <w:qFormat/>
    <w:rPr>
      <w:rFonts w:cs="OpenSymbol;Arial Unicode MS"/>
    </w:rPr>
  </w:style>
  <w:style w:type="character" w:customStyle="1" w:styleId="ListLabel2377">
    <w:name w:val="ListLabel 2377"/>
    <w:qFormat/>
    <w:rPr>
      <w:rFonts w:cs="OpenSymbol;Arial Unicode MS"/>
    </w:rPr>
  </w:style>
  <w:style w:type="character" w:customStyle="1" w:styleId="ListLabel2378">
    <w:name w:val="ListLabel 2378"/>
    <w:qFormat/>
    <w:rPr>
      <w:rFonts w:cs="OpenSymbol;Arial Unicode MS"/>
    </w:rPr>
  </w:style>
  <w:style w:type="character" w:customStyle="1" w:styleId="ListLabel2379">
    <w:name w:val="ListLabel 2379"/>
    <w:qFormat/>
    <w:rPr>
      <w:rFonts w:cs="OpenSymbol;Arial Unicode MS"/>
    </w:rPr>
  </w:style>
  <w:style w:type="character" w:customStyle="1" w:styleId="ListLabel2380">
    <w:name w:val="ListLabel 2380"/>
    <w:qFormat/>
    <w:rPr>
      <w:rFonts w:cs="OpenSymbol;Arial Unicode MS"/>
    </w:rPr>
  </w:style>
  <w:style w:type="character" w:customStyle="1" w:styleId="ListLabel2381">
    <w:name w:val="ListLabel 2381"/>
    <w:qFormat/>
    <w:rPr>
      <w:rFonts w:cs="OpenSymbol;Arial Unicode MS"/>
    </w:rPr>
  </w:style>
  <w:style w:type="character" w:customStyle="1" w:styleId="ListLabel2382">
    <w:name w:val="ListLabel 2382"/>
    <w:qFormat/>
    <w:rPr>
      <w:rFonts w:cs="OpenSymbol;Arial Unicode MS"/>
    </w:rPr>
  </w:style>
  <w:style w:type="character" w:customStyle="1" w:styleId="ListLabel2383">
    <w:name w:val="ListLabel 2383"/>
    <w:qFormat/>
    <w:rPr>
      <w:rFonts w:cs="OpenSymbol;Arial Unicode MS"/>
    </w:rPr>
  </w:style>
  <w:style w:type="character" w:customStyle="1" w:styleId="ListLabel2384">
    <w:name w:val="ListLabel 2384"/>
    <w:qFormat/>
    <w:rPr>
      <w:rFonts w:cs="OpenSymbol;Arial Unicode MS"/>
    </w:rPr>
  </w:style>
  <w:style w:type="character" w:customStyle="1" w:styleId="ListLabel2385">
    <w:name w:val="ListLabel 2385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OpenSymbol;Arial Unicode MS"/>
      <w:sz w:val="22"/>
      <w:szCs w:val="22"/>
      <w:lang w:val="el-GR"/>
    </w:rPr>
  </w:style>
  <w:style w:type="character" w:customStyle="1" w:styleId="ListLabel2395">
    <w:name w:val="ListLabel 2395"/>
    <w:qFormat/>
    <w:rPr>
      <w:rFonts w:ascii="Symbol" w:hAnsi="Symbol" w:cs="Symbol"/>
      <w:sz w:val="22"/>
      <w:szCs w:val="22"/>
      <w:lang w:val="el-GR"/>
    </w:rPr>
  </w:style>
  <w:style w:type="character" w:customStyle="1" w:styleId="ListLabel2396">
    <w:name w:val="ListLabel 2396"/>
    <w:qFormat/>
    <w:rPr>
      <w:rFonts w:cs="OpenSymbol;Arial Unicode MS"/>
      <w:sz w:val="22"/>
      <w:szCs w:val="22"/>
      <w:lang w:val="el-GR"/>
    </w:rPr>
  </w:style>
  <w:style w:type="character" w:customStyle="1" w:styleId="ListLabel2397">
    <w:name w:val="ListLabel 2397"/>
    <w:qFormat/>
    <w:rPr>
      <w:rFonts w:cs="OpenSymbol;Arial Unicode MS"/>
      <w:sz w:val="22"/>
      <w:szCs w:val="22"/>
      <w:lang w:val="el-GR"/>
    </w:rPr>
  </w:style>
  <w:style w:type="character" w:customStyle="1" w:styleId="ListLabel2398">
    <w:name w:val="ListLabel 239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99">
    <w:name w:val="ListLabel 2399"/>
    <w:qFormat/>
    <w:rPr>
      <w:rFonts w:cs="OpenSymbol;Arial Unicode MS"/>
      <w:sz w:val="22"/>
      <w:szCs w:val="22"/>
      <w:lang w:val="el-GR"/>
    </w:rPr>
  </w:style>
  <w:style w:type="character" w:customStyle="1" w:styleId="ListLabel2400">
    <w:name w:val="ListLabel 2400"/>
    <w:qFormat/>
    <w:rPr>
      <w:rFonts w:cs="OpenSymbol;Arial Unicode MS"/>
      <w:sz w:val="22"/>
    </w:rPr>
  </w:style>
  <w:style w:type="character" w:customStyle="1" w:styleId="ListLabel2401">
    <w:name w:val="ListLabel 2401"/>
    <w:qFormat/>
    <w:rPr>
      <w:rFonts w:cs="OpenSymbol;Arial Unicode MS"/>
      <w:sz w:val="22"/>
      <w:szCs w:val="22"/>
      <w:lang w:val="el-GR"/>
    </w:rPr>
  </w:style>
  <w:style w:type="character" w:customStyle="1" w:styleId="ListLabel2402">
    <w:name w:val="ListLabel 2402"/>
    <w:qFormat/>
    <w:rPr>
      <w:rFonts w:cs="OpenSymbol;Arial Unicode MS"/>
      <w:sz w:val="22"/>
    </w:rPr>
  </w:style>
  <w:style w:type="character" w:customStyle="1" w:styleId="ListLabel2403">
    <w:name w:val="ListLabel 2403"/>
    <w:qFormat/>
    <w:rPr>
      <w:rFonts w:cs="OpenSymbol;Arial Unicode MS"/>
    </w:rPr>
  </w:style>
  <w:style w:type="character" w:customStyle="1" w:styleId="ListLabel2404">
    <w:name w:val="ListLabel 2404"/>
    <w:qFormat/>
    <w:rPr>
      <w:rFonts w:cs="OpenSymbol;Arial Unicode MS"/>
    </w:rPr>
  </w:style>
  <w:style w:type="character" w:customStyle="1" w:styleId="ListLabel2405">
    <w:name w:val="ListLabel 2405"/>
    <w:qFormat/>
    <w:rPr>
      <w:rFonts w:cs="OpenSymbol;Arial Unicode MS"/>
    </w:rPr>
  </w:style>
  <w:style w:type="character" w:customStyle="1" w:styleId="ListLabel2406">
    <w:name w:val="ListLabel 2406"/>
    <w:qFormat/>
    <w:rPr>
      <w:rFonts w:cs="OpenSymbol;Arial Unicode MS"/>
    </w:rPr>
  </w:style>
  <w:style w:type="character" w:customStyle="1" w:styleId="ListLabel2407">
    <w:name w:val="ListLabel 2407"/>
    <w:qFormat/>
    <w:rPr>
      <w:rFonts w:cs="OpenSymbol;Arial Unicode MS"/>
    </w:rPr>
  </w:style>
  <w:style w:type="character" w:customStyle="1" w:styleId="ListLabel2408">
    <w:name w:val="ListLabel 2408"/>
    <w:qFormat/>
    <w:rPr>
      <w:rFonts w:cs="OpenSymbol;Arial Unicode MS"/>
    </w:rPr>
  </w:style>
  <w:style w:type="character" w:customStyle="1" w:styleId="ListLabel2409">
    <w:name w:val="ListLabel 2409"/>
    <w:qFormat/>
    <w:rPr>
      <w:rFonts w:cs="OpenSymbol;Arial Unicode MS"/>
    </w:rPr>
  </w:style>
  <w:style w:type="character" w:customStyle="1" w:styleId="ListLabel2410">
    <w:name w:val="ListLabel 2410"/>
    <w:qFormat/>
    <w:rPr>
      <w:rFonts w:cs="OpenSymbol;Arial Unicode MS"/>
    </w:rPr>
  </w:style>
  <w:style w:type="character" w:customStyle="1" w:styleId="ListLabel2411">
    <w:name w:val="ListLabel 2411"/>
    <w:qFormat/>
    <w:rPr>
      <w:rFonts w:cs="OpenSymbol;Arial Unicode MS"/>
      <w:sz w:val="22"/>
      <w:szCs w:val="22"/>
      <w:lang w:val="el-GR"/>
    </w:rPr>
  </w:style>
  <w:style w:type="character" w:customStyle="1" w:styleId="ListLabel2412">
    <w:name w:val="ListLabel 2412"/>
    <w:qFormat/>
    <w:rPr>
      <w:rFonts w:cs="OpenSymbol;Arial Unicode MS"/>
      <w:sz w:val="22"/>
      <w:szCs w:val="22"/>
      <w:lang w:val="el-GR"/>
    </w:rPr>
  </w:style>
  <w:style w:type="character" w:customStyle="1" w:styleId="ListLabel2413">
    <w:name w:val="ListLabel 2413"/>
    <w:qFormat/>
    <w:rPr>
      <w:rFonts w:cs="OpenSymbol;Arial Unicode MS"/>
      <w:sz w:val="22"/>
      <w:szCs w:val="22"/>
      <w:lang w:val="el-GR"/>
    </w:rPr>
  </w:style>
  <w:style w:type="character" w:customStyle="1" w:styleId="ListLabel2414">
    <w:name w:val="ListLabel 2414"/>
    <w:qFormat/>
    <w:rPr>
      <w:sz w:val="22"/>
      <w:szCs w:val="22"/>
    </w:rPr>
  </w:style>
  <w:style w:type="character" w:customStyle="1" w:styleId="ListLabel2415">
    <w:name w:val="ListLabel 2415"/>
    <w:qFormat/>
    <w:rPr>
      <w:rFonts w:ascii="Symbol" w:hAnsi="Symbol" w:cs="OpenSymbol;Arial Unicode MS"/>
      <w:sz w:val="22"/>
    </w:rPr>
  </w:style>
  <w:style w:type="character" w:customStyle="1" w:styleId="ListLabel2416">
    <w:name w:val="ListLabel 2416"/>
    <w:qFormat/>
    <w:rPr>
      <w:rFonts w:cs="Symbol"/>
      <w:sz w:val="22"/>
      <w:szCs w:val="22"/>
    </w:rPr>
  </w:style>
  <w:style w:type="character" w:customStyle="1" w:styleId="ListLabel2417">
    <w:name w:val="ListLabel 2417"/>
    <w:qFormat/>
    <w:rPr>
      <w:rFonts w:cs="OpenSymbol;Arial Unicode MS"/>
    </w:rPr>
  </w:style>
  <w:style w:type="character" w:customStyle="1" w:styleId="ListLabel2418">
    <w:name w:val="ListLabel 2418"/>
    <w:qFormat/>
    <w:rPr>
      <w:rFonts w:cs="OpenSymbol;Arial Unicode MS"/>
    </w:rPr>
  </w:style>
  <w:style w:type="character" w:customStyle="1" w:styleId="ListLabel2419">
    <w:name w:val="ListLabel 2419"/>
    <w:qFormat/>
    <w:rPr>
      <w:rFonts w:cs="OpenSymbol;Arial Unicode MS"/>
    </w:rPr>
  </w:style>
  <w:style w:type="character" w:customStyle="1" w:styleId="ListLabel2420">
    <w:name w:val="ListLabel 2420"/>
    <w:qFormat/>
    <w:rPr>
      <w:rFonts w:cs="OpenSymbol;Arial Unicode MS"/>
    </w:rPr>
  </w:style>
  <w:style w:type="character" w:customStyle="1" w:styleId="ListLabel2421">
    <w:name w:val="ListLabel 2421"/>
    <w:qFormat/>
    <w:rPr>
      <w:rFonts w:cs="OpenSymbol;Arial Unicode MS"/>
    </w:rPr>
  </w:style>
  <w:style w:type="character" w:customStyle="1" w:styleId="ListLabel2422">
    <w:name w:val="ListLabel 2422"/>
    <w:qFormat/>
    <w:rPr>
      <w:rFonts w:cs="OpenSymbol;Arial Unicode MS"/>
    </w:rPr>
  </w:style>
  <w:style w:type="character" w:customStyle="1" w:styleId="ListLabel2423">
    <w:name w:val="ListLabel 2423"/>
    <w:qFormat/>
    <w:rPr>
      <w:rFonts w:cs="OpenSymbol;Arial Unicode MS"/>
    </w:rPr>
  </w:style>
  <w:style w:type="character" w:customStyle="1" w:styleId="ListLabel2424">
    <w:name w:val="ListLabel 2424"/>
    <w:qFormat/>
    <w:rPr>
      <w:rFonts w:cs="OpenSymbol;Arial Unicode MS"/>
    </w:rPr>
  </w:style>
  <w:style w:type="character" w:customStyle="1" w:styleId="ListLabel2425">
    <w:name w:val="ListLabel 2425"/>
    <w:qFormat/>
    <w:rPr>
      <w:rFonts w:cs="OpenSymbol;Arial Unicode MS"/>
    </w:rPr>
  </w:style>
  <w:style w:type="character" w:customStyle="1" w:styleId="ListLabel2426">
    <w:name w:val="ListLabel 2426"/>
    <w:qFormat/>
    <w:rPr>
      <w:rFonts w:cs="OpenSymbol;Arial Unicode MS"/>
    </w:rPr>
  </w:style>
  <w:style w:type="character" w:customStyle="1" w:styleId="ListLabel2427">
    <w:name w:val="ListLabel 2427"/>
    <w:qFormat/>
    <w:rPr>
      <w:rFonts w:cs="OpenSymbol;Arial Unicode MS"/>
      <w:sz w:val="22"/>
      <w:szCs w:val="22"/>
      <w:lang w:val="el-GR"/>
    </w:rPr>
  </w:style>
  <w:style w:type="character" w:customStyle="1" w:styleId="ListLabel2428">
    <w:name w:val="ListLabel 2428"/>
    <w:qFormat/>
    <w:rPr>
      <w:rFonts w:cs="OpenSymbol;Arial Unicode MS"/>
      <w:sz w:val="22"/>
      <w:szCs w:val="22"/>
      <w:lang w:val="el-GR"/>
    </w:rPr>
  </w:style>
  <w:style w:type="character" w:customStyle="1" w:styleId="ListLabel2429">
    <w:name w:val="ListLabel 2429"/>
    <w:qFormat/>
    <w:rPr>
      <w:rFonts w:cs="OpenSymbol;Arial Unicode MS"/>
      <w:sz w:val="22"/>
    </w:rPr>
  </w:style>
  <w:style w:type="character" w:customStyle="1" w:styleId="ListLabel2430">
    <w:name w:val="ListLabel 2430"/>
    <w:qFormat/>
    <w:rPr>
      <w:rFonts w:cs="OpenSymbol;Arial Unicode MS"/>
      <w:sz w:val="22"/>
    </w:rPr>
  </w:style>
  <w:style w:type="character" w:customStyle="1" w:styleId="ListLabel2431">
    <w:name w:val="ListLabel 2431"/>
    <w:qFormat/>
    <w:rPr>
      <w:rFonts w:cs="OpenSymbol;Arial Unicode MS"/>
      <w:sz w:val="22"/>
      <w:szCs w:val="22"/>
      <w:lang w:val="el-GR"/>
    </w:rPr>
  </w:style>
  <w:style w:type="character" w:customStyle="1" w:styleId="ListLabel2432">
    <w:name w:val="ListLabel 2432"/>
    <w:qFormat/>
    <w:rPr>
      <w:rFonts w:cs="OpenSymbol;Arial Unicode MS"/>
      <w:sz w:val="22"/>
    </w:rPr>
  </w:style>
  <w:style w:type="character" w:customStyle="1" w:styleId="ListLabel2433">
    <w:name w:val="ListLabel 2433"/>
    <w:qFormat/>
    <w:rPr>
      <w:rFonts w:cs="Mangal;Courier New"/>
      <w:sz w:val="22"/>
    </w:rPr>
  </w:style>
  <w:style w:type="character" w:customStyle="1" w:styleId="ListLabel2434">
    <w:name w:val="ListLabel 2434"/>
    <w:qFormat/>
    <w:rPr>
      <w:rFonts w:cs="OpenSymbol;Arial Unicode MS"/>
      <w:sz w:val="22"/>
    </w:rPr>
  </w:style>
  <w:style w:type="character" w:customStyle="1" w:styleId="ListLabel2435">
    <w:name w:val="ListLabel 2435"/>
    <w:qFormat/>
    <w:rPr>
      <w:rFonts w:cs="OpenSymbol;Arial Unicode MS"/>
      <w:sz w:val="22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OpenSymbol;Arial Unicode MS"/>
    </w:rPr>
  </w:style>
  <w:style w:type="character" w:customStyle="1" w:styleId="ListLabel2440">
    <w:name w:val="ListLabel 2440"/>
    <w:qFormat/>
    <w:rPr>
      <w:rFonts w:cs="OpenSymbol;Arial Unicode MS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</w:rPr>
  </w:style>
  <w:style w:type="character" w:customStyle="1" w:styleId="ListLabel2443">
    <w:name w:val="ListLabel 2443"/>
    <w:qFormat/>
    <w:rPr>
      <w:rFonts w:cs="OpenSymbol;Arial Unicode MS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  <w:sz w:val="22"/>
    </w:rPr>
  </w:style>
  <w:style w:type="character" w:customStyle="1" w:styleId="ListLabel2454">
    <w:name w:val="ListLabel 2454"/>
    <w:qFormat/>
    <w:rPr>
      <w:rFonts w:cs="OpenSymbol;Arial Unicode MS"/>
    </w:rPr>
  </w:style>
  <w:style w:type="character" w:customStyle="1" w:styleId="ListLabel2455">
    <w:name w:val="ListLabel 2455"/>
    <w:qFormat/>
    <w:rPr>
      <w:rFonts w:cs="OpenSymbol;Arial Unicode MS"/>
    </w:rPr>
  </w:style>
  <w:style w:type="character" w:customStyle="1" w:styleId="ListLabel2456">
    <w:name w:val="ListLabel 2456"/>
    <w:qFormat/>
    <w:rPr>
      <w:rFonts w:cs="OpenSymbol;Arial Unicode MS"/>
    </w:rPr>
  </w:style>
  <w:style w:type="character" w:customStyle="1" w:styleId="ListLabel2457">
    <w:name w:val="ListLabel 2457"/>
    <w:qFormat/>
    <w:rPr>
      <w:rFonts w:cs="OpenSymbol;Arial Unicode MS"/>
    </w:rPr>
  </w:style>
  <w:style w:type="character" w:customStyle="1" w:styleId="ListLabel2458">
    <w:name w:val="ListLabel 2458"/>
    <w:qFormat/>
    <w:rPr>
      <w:rFonts w:cs="OpenSymbol;Arial Unicode MS"/>
    </w:rPr>
  </w:style>
  <w:style w:type="character" w:customStyle="1" w:styleId="ListLabel2459">
    <w:name w:val="ListLabel 2459"/>
    <w:qFormat/>
    <w:rPr>
      <w:rFonts w:cs="OpenSymbol;Arial Unicode MS"/>
    </w:rPr>
  </w:style>
  <w:style w:type="character" w:customStyle="1" w:styleId="ListLabel2460">
    <w:name w:val="ListLabel 2460"/>
    <w:qFormat/>
    <w:rPr>
      <w:rFonts w:cs="OpenSymbol;Arial Unicode MS"/>
    </w:rPr>
  </w:style>
  <w:style w:type="character" w:customStyle="1" w:styleId="ListLabel2461">
    <w:name w:val="ListLabel 2461"/>
    <w:qFormat/>
    <w:rPr>
      <w:rFonts w:cs="OpenSymbol;Arial Unicode MS"/>
    </w:rPr>
  </w:style>
  <w:style w:type="character" w:customStyle="1" w:styleId="ListLabel2462">
    <w:name w:val="ListLabel 2462"/>
    <w:qFormat/>
    <w:rPr>
      <w:rFonts w:cs="OpenSymbol;Arial Unicode MS"/>
      <w:sz w:val="22"/>
      <w:szCs w:val="22"/>
    </w:rPr>
  </w:style>
  <w:style w:type="character" w:customStyle="1" w:styleId="ListLabel2463">
    <w:name w:val="ListLabel 2463"/>
    <w:qFormat/>
    <w:rPr>
      <w:rFonts w:cs="OpenSymbol;Arial Unicode MS"/>
      <w:sz w:val="22"/>
      <w:szCs w:val="22"/>
    </w:rPr>
  </w:style>
  <w:style w:type="character" w:customStyle="1" w:styleId="ListLabel2464">
    <w:name w:val="ListLabel 2464"/>
    <w:qFormat/>
    <w:rPr>
      <w:rFonts w:cs="OpenSymbol;Arial Unicode MS"/>
      <w:sz w:val="22"/>
      <w:szCs w:val="22"/>
    </w:rPr>
  </w:style>
  <w:style w:type="character" w:customStyle="1" w:styleId="ListLabel2465">
    <w:name w:val="ListLabel 2465"/>
    <w:qFormat/>
    <w:rPr>
      <w:rFonts w:cs="OpenSymbol;Arial Unicode MS"/>
      <w:sz w:val="22"/>
      <w:szCs w:val="22"/>
    </w:rPr>
  </w:style>
  <w:style w:type="character" w:customStyle="1" w:styleId="ListLabel2466">
    <w:name w:val="ListLabel 2466"/>
    <w:qFormat/>
    <w:rPr>
      <w:rFonts w:cs="OpenSymbol;Arial Unicode MS"/>
      <w:sz w:val="22"/>
      <w:szCs w:val="22"/>
    </w:rPr>
  </w:style>
  <w:style w:type="character" w:customStyle="1" w:styleId="ListLabel2467">
    <w:name w:val="ListLabel 2467"/>
    <w:qFormat/>
    <w:rPr>
      <w:rFonts w:cs="OpenSymbol;Arial Unicode MS"/>
      <w:sz w:val="22"/>
      <w:szCs w:val="22"/>
    </w:rPr>
  </w:style>
  <w:style w:type="character" w:customStyle="1" w:styleId="ListLabel2468">
    <w:name w:val="ListLabel 2468"/>
    <w:qFormat/>
    <w:rPr>
      <w:rFonts w:cs="OpenSymbol;Arial Unicode MS"/>
      <w:sz w:val="22"/>
      <w:szCs w:val="22"/>
    </w:rPr>
  </w:style>
  <w:style w:type="character" w:customStyle="1" w:styleId="ListLabel2469">
    <w:name w:val="ListLabel 2469"/>
    <w:qFormat/>
    <w:rPr>
      <w:rFonts w:cs="OpenSymbol;Arial Unicode MS"/>
      <w:sz w:val="22"/>
      <w:szCs w:val="22"/>
    </w:rPr>
  </w:style>
  <w:style w:type="character" w:customStyle="1" w:styleId="ListLabel2470">
    <w:name w:val="ListLabel 2470"/>
    <w:qFormat/>
    <w:rPr>
      <w:rFonts w:cs="OpenSymbol;Arial Unicode MS"/>
      <w:sz w:val="22"/>
      <w:szCs w:val="22"/>
    </w:rPr>
  </w:style>
  <w:style w:type="character" w:customStyle="1" w:styleId="ListLabel2471">
    <w:name w:val="ListLabel 2471"/>
    <w:qFormat/>
    <w:rPr>
      <w:rFonts w:cs="OpenSymbol;Arial Unicode MS"/>
      <w:sz w:val="22"/>
      <w:szCs w:val="22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</w:rPr>
  </w:style>
  <w:style w:type="character" w:customStyle="1" w:styleId="ListLabel2481">
    <w:name w:val="ListLabel 2481"/>
    <w:qFormat/>
    <w:rPr>
      <w:rFonts w:cs="OpenSymbol;Arial Unicode MS"/>
    </w:rPr>
  </w:style>
  <w:style w:type="character" w:customStyle="1" w:styleId="ListLabel2482">
    <w:name w:val="ListLabel 2482"/>
    <w:qFormat/>
    <w:rPr>
      <w:rFonts w:cs="OpenSymbol;Arial Unicode MS"/>
    </w:rPr>
  </w:style>
  <w:style w:type="character" w:customStyle="1" w:styleId="ListLabel2483">
    <w:name w:val="ListLabel 2483"/>
    <w:qFormat/>
    <w:rPr>
      <w:rFonts w:cs="OpenSymbol;Arial Unicode MS"/>
    </w:rPr>
  </w:style>
  <w:style w:type="character" w:customStyle="1" w:styleId="ListLabel2484">
    <w:name w:val="ListLabel 2484"/>
    <w:qFormat/>
    <w:rPr>
      <w:rFonts w:cs="OpenSymbol;Arial Unicode MS"/>
    </w:rPr>
  </w:style>
  <w:style w:type="character" w:customStyle="1" w:styleId="ListLabel2485">
    <w:name w:val="ListLabel 2485"/>
    <w:qFormat/>
    <w:rPr>
      <w:rFonts w:cs="OpenSymbol;Arial Unicode MS"/>
    </w:rPr>
  </w:style>
  <w:style w:type="character" w:customStyle="1" w:styleId="ListLabel2486">
    <w:name w:val="ListLabel 2486"/>
    <w:qFormat/>
    <w:rPr>
      <w:rFonts w:cs="OpenSymbol;Arial Unicode MS"/>
    </w:rPr>
  </w:style>
  <w:style w:type="character" w:customStyle="1" w:styleId="ListLabel2487">
    <w:name w:val="ListLabel 2487"/>
    <w:qFormat/>
    <w:rPr>
      <w:rFonts w:cs="OpenSymbol;Arial Unicode MS"/>
    </w:rPr>
  </w:style>
  <w:style w:type="character" w:customStyle="1" w:styleId="ListLabel2488">
    <w:name w:val="ListLabel 2488"/>
    <w:qFormat/>
    <w:rPr>
      <w:rFonts w:cs="OpenSymbol;Arial Unicode MS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OpenSymbol;Arial Unicode MS"/>
      <w:sz w:val="22"/>
      <w:szCs w:val="22"/>
    </w:rPr>
  </w:style>
  <w:style w:type="character" w:customStyle="1" w:styleId="ListLabel2491">
    <w:name w:val="ListLabel 2491"/>
    <w:qFormat/>
    <w:rPr>
      <w:rFonts w:cs="OpenSymbol;Arial Unicode MS"/>
      <w:sz w:val="22"/>
      <w:szCs w:val="22"/>
    </w:rPr>
  </w:style>
  <w:style w:type="character" w:customStyle="1" w:styleId="ListLabel2492">
    <w:name w:val="ListLabel 2492"/>
    <w:qFormat/>
    <w:rPr>
      <w:rFonts w:cs="OpenSymbol;Arial Unicode MS"/>
      <w:sz w:val="22"/>
      <w:szCs w:val="22"/>
    </w:rPr>
  </w:style>
  <w:style w:type="character" w:customStyle="1" w:styleId="ListLabel2493">
    <w:name w:val="ListLabel 2493"/>
    <w:qFormat/>
    <w:rPr>
      <w:rFonts w:cs="OpenSymbol;Arial Unicode MS"/>
      <w:sz w:val="22"/>
      <w:szCs w:val="22"/>
    </w:rPr>
  </w:style>
  <w:style w:type="character" w:customStyle="1" w:styleId="ListLabel2494">
    <w:name w:val="ListLabel 2494"/>
    <w:qFormat/>
    <w:rPr>
      <w:rFonts w:cs="OpenSymbol;Arial Unicode MS"/>
      <w:sz w:val="22"/>
      <w:szCs w:val="22"/>
    </w:rPr>
  </w:style>
  <w:style w:type="character" w:customStyle="1" w:styleId="ListLabel2495">
    <w:name w:val="ListLabel 2495"/>
    <w:qFormat/>
    <w:rPr>
      <w:rFonts w:cs="OpenSymbol;Arial Unicode MS"/>
      <w:sz w:val="22"/>
      <w:szCs w:val="22"/>
    </w:rPr>
  </w:style>
  <w:style w:type="character" w:customStyle="1" w:styleId="ListLabel2496">
    <w:name w:val="ListLabel 2496"/>
    <w:qFormat/>
    <w:rPr>
      <w:rFonts w:cs="OpenSymbol;Arial Unicode MS"/>
      <w:sz w:val="22"/>
      <w:szCs w:val="22"/>
    </w:rPr>
  </w:style>
  <w:style w:type="character" w:customStyle="1" w:styleId="ListLabel2497">
    <w:name w:val="ListLabel 2497"/>
    <w:qFormat/>
    <w:rPr>
      <w:rFonts w:cs="OpenSymbol;Arial Unicode MS"/>
      <w:sz w:val="22"/>
      <w:szCs w:val="22"/>
    </w:rPr>
  </w:style>
  <w:style w:type="character" w:customStyle="1" w:styleId="ListLabel2498">
    <w:name w:val="ListLabel 2498"/>
    <w:qFormat/>
    <w:rPr>
      <w:rFonts w:cs="OpenSymbol;Arial Unicode MS"/>
      <w:sz w:val="22"/>
      <w:szCs w:val="22"/>
      <w:lang w:val="el-GR"/>
    </w:rPr>
  </w:style>
  <w:style w:type="character" w:customStyle="1" w:styleId="ListLabel2499">
    <w:name w:val="ListLabel 2499"/>
    <w:qFormat/>
    <w:rPr>
      <w:rFonts w:cs="OpenSymbol;Arial Unicode MS"/>
    </w:rPr>
  </w:style>
  <w:style w:type="character" w:customStyle="1" w:styleId="ListLabel2500">
    <w:name w:val="ListLabel 2500"/>
    <w:qFormat/>
    <w:rPr>
      <w:rFonts w:cs="OpenSymbol;Arial Unicode MS"/>
    </w:rPr>
  </w:style>
  <w:style w:type="character" w:customStyle="1" w:styleId="ListLabel2501">
    <w:name w:val="ListLabel 2501"/>
    <w:qFormat/>
    <w:rPr>
      <w:rFonts w:cs="OpenSymbol;Arial Unicode MS"/>
    </w:rPr>
  </w:style>
  <w:style w:type="character" w:customStyle="1" w:styleId="ListLabel2502">
    <w:name w:val="ListLabel 2502"/>
    <w:qFormat/>
    <w:rPr>
      <w:rFonts w:cs="OpenSymbol;Arial Unicode MS"/>
    </w:rPr>
  </w:style>
  <w:style w:type="character" w:customStyle="1" w:styleId="ListLabel2503">
    <w:name w:val="ListLabel 2503"/>
    <w:qFormat/>
    <w:rPr>
      <w:rFonts w:cs="OpenSymbol;Arial Unicode MS"/>
    </w:rPr>
  </w:style>
  <w:style w:type="character" w:customStyle="1" w:styleId="ListLabel2504">
    <w:name w:val="ListLabel 2504"/>
    <w:qFormat/>
    <w:rPr>
      <w:rFonts w:cs="OpenSymbol;Arial Unicode MS"/>
    </w:rPr>
  </w:style>
  <w:style w:type="character" w:customStyle="1" w:styleId="ListLabel2505">
    <w:name w:val="ListLabel 2505"/>
    <w:qFormat/>
    <w:rPr>
      <w:rFonts w:cs="OpenSymbol;Arial Unicode MS"/>
    </w:rPr>
  </w:style>
  <w:style w:type="character" w:customStyle="1" w:styleId="ListLabel2506">
    <w:name w:val="ListLabel 2506"/>
    <w:qFormat/>
    <w:rPr>
      <w:rFonts w:cs="OpenSymbol;Arial Unicode MS"/>
    </w:rPr>
  </w:style>
  <w:style w:type="character" w:customStyle="1" w:styleId="ListLabel2507">
    <w:name w:val="ListLabel 2507"/>
    <w:qFormat/>
    <w:rPr>
      <w:rFonts w:cs="OpenSymbol;Arial Unicode MS"/>
      <w:sz w:val="22"/>
      <w:szCs w:val="22"/>
    </w:rPr>
  </w:style>
  <w:style w:type="character" w:customStyle="1" w:styleId="ListLabel2508">
    <w:name w:val="ListLabel 2508"/>
    <w:qFormat/>
    <w:rPr>
      <w:rFonts w:cs="OpenSymbol;Arial Unicode MS"/>
      <w:sz w:val="22"/>
      <w:szCs w:val="22"/>
    </w:rPr>
  </w:style>
  <w:style w:type="character" w:customStyle="1" w:styleId="ListLabel2509">
    <w:name w:val="ListLabel 2509"/>
    <w:qFormat/>
    <w:rPr>
      <w:rFonts w:cs="OpenSymbol;Arial Unicode MS"/>
      <w:sz w:val="22"/>
      <w:szCs w:val="22"/>
    </w:rPr>
  </w:style>
  <w:style w:type="character" w:customStyle="1" w:styleId="ListLabel2510">
    <w:name w:val="ListLabel 2510"/>
    <w:qFormat/>
    <w:rPr>
      <w:rFonts w:cs="OpenSymbol;Arial Unicode MS"/>
      <w:sz w:val="22"/>
      <w:szCs w:val="22"/>
    </w:rPr>
  </w:style>
  <w:style w:type="character" w:customStyle="1" w:styleId="ListLabel2511">
    <w:name w:val="ListLabel 2511"/>
    <w:qFormat/>
    <w:rPr>
      <w:rFonts w:cs="OpenSymbol;Arial Unicode MS"/>
      <w:sz w:val="22"/>
      <w:szCs w:val="22"/>
    </w:rPr>
  </w:style>
  <w:style w:type="character" w:customStyle="1" w:styleId="ListLabel2512">
    <w:name w:val="ListLabel 2512"/>
    <w:qFormat/>
    <w:rPr>
      <w:rFonts w:cs="OpenSymbol;Arial Unicode MS"/>
      <w:sz w:val="22"/>
      <w:szCs w:val="22"/>
    </w:rPr>
  </w:style>
  <w:style w:type="character" w:customStyle="1" w:styleId="ListLabel2513">
    <w:name w:val="ListLabel 2513"/>
    <w:qFormat/>
    <w:rPr>
      <w:rFonts w:cs="OpenSymbol;Arial Unicode MS"/>
      <w:sz w:val="22"/>
      <w:szCs w:val="22"/>
    </w:rPr>
  </w:style>
  <w:style w:type="character" w:customStyle="1" w:styleId="ListLabel2514">
    <w:name w:val="ListLabel 2514"/>
    <w:qFormat/>
    <w:rPr>
      <w:rFonts w:cs="OpenSymbol;Arial Unicode MS"/>
      <w:sz w:val="22"/>
      <w:szCs w:val="22"/>
    </w:rPr>
  </w:style>
  <w:style w:type="character" w:customStyle="1" w:styleId="ListLabel2515">
    <w:name w:val="ListLabel 2515"/>
    <w:qFormat/>
    <w:rPr>
      <w:rFonts w:cs="OpenSymbol;Arial Unicode MS"/>
      <w:sz w:val="22"/>
      <w:szCs w:val="22"/>
    </w:rPr>
  </w:style>
  <w:style w:type="character" w:customStyle="1" w:styleId="ListLabel2516">
    <w:name w:val="ListLabel 2516"/>
    <w:qFormat/>
    <w:rPr>
      <w:rFonts w:cs="OpenSymbol;Arial Unicode MS"/>
      <w:sz w:val="22"/>
      <w:szCs w:val="22"/>
      <w:lang w:val="el-GR"/>
    </w:rPr>
  </w:style>
  <w:style w:type="character" w:customStyle="1" w:styleId="ListLabel2517">
    <w:name w:val="ListLabel 2517"/>
    <w:qFormat/>
    <w:rPr>
      <w:rFonts w:cs="OpenSymbol;Arial Unicode MS"/>
    </w:rPr>
  </w:style>
  <w:style w:type="character" w:customStyle="1" w:styleId="ListLabel2518">
    <w:name w:val="ListLabel 2518"/>
    <w:qFormat/>
    <w:rPr>
      <w:rFonts w:cs="OpenSymbol;Arial Unicode MS"/>
    </w:rPr>
  </w:style>
  <w:style w:type="character" w:customStyle="1" w:styleId="ListLabel2519">
    <w:name w:val="ListLabel 2519"/>
    <w:qFormat/>
    <w:rPr>
      <w:rFonts w:cs="OpenSymbol;Arial Unicode MS"/>
    </w:rPr>
  </w:style>
  <w:style w:type="character" w:customStyle="1" w:styleId="ListLabel2520">
    <w:name w:val="ListLabel 2520"/>
    <w:qFormat/>
    <w:rPr>
      <w:rFonts w:cs="OpenSymbol;Arial Unicode MS"/>
    </w:rPr>
  </w:style>
  <w:style w:type="character" w:customStyle="1" w:styleId="ListLabel2521">
    <w:name w:val="ListLabel 2521"/>
    <w:qFormat/>
    <w:rPr>
      <w:rFonts w:cs="OpenSymbol;Arial Unicode MS"/>
    </w:rPr>
  </w:style>
  <w:style w:type="character" w:customStyle="1" w:styleId="ListLabel2522">
    <w:name w:val="ListLabel 2522"/>
    <w:qFormat/>
    <w:rPr>
      <w:rFonts w:cs="OpenSymbol;Arial Unicode MS"/>
    </w:rPr>
  </w:style>
  <w:style w:type="character" w:customStyle="1" w:styleId="ListLabel2523">
    <w:name w:val="ListLabel 2523"/>
    <w:qFormat/>
    <w:rPr>
      <w:rFonts w:cs="OpenSymbol;Arial Unicode MS"/>
    </w:rPr>
  </w:style>
  <w:style w:type="character" w:customStyle="1" w:styleId="ListLabel2524">
    <w:name w:val="ListLabel 2524"/>
    <w:qFormat/>
    <w:rPr>
      <w:rFonts w:cs="OpenSymbol;Arial Unicode MS"/>
    </w:rPr>
  </w:style>
  <w:style w:type="character" w:customStyle="1" w:styleId="ListLabel2525">
    <w:name w:val="ListLabel 2525"/>
    <w:qFormat/>
    <w:rPr>
      <w:rFonts w:cs="OpenSymbol;Arial Unicode MS"/>
      <w:sz w:val="22"/>
    </w:rPr>
  </w:style>
  <w:style w:type="character" w:customStyle="1" w:styleId="ListLabel2526">
    <w:name w:val="ListLabel 2526"/>
    <w:qFormat/>
    <w:rPr>
      <w:rFonts w:cs="OpenSymbol;Arial Unicode MS"/>
    </w:rPr>
  </w:style>
  <w:style w:type="character" w:customStyle="1" w:styleId="ListLabel2527">
    <w:name w:val="ListLabel 2527"/>
    <w:qFormat/>
    <w:rPr>
      <w:rFonts w:cs="OpenSymbol;Arial Unicode MS"/>
    </w:rPr>
  </w:style>
  <w:style w:type="character" w:customStyle="1" w:styleId="ListLabel2528">
    <w:name w:val="ListLabel 2528"/>
    <w:qFormat/>
    <w:rPr>
      <w:rFonts w:cs="OpenSymbol;Arial Unicode MS"/>
    </w:rPr>
  </w:style>
  <w:style w:type="character" w:customStyle="1" w:styleId="ListLabel2529">
    <w:name w:val="ListLabel 2529"/>
    <w:qFormat/>
    <w:rPr>
      <w:rFonts w:cs="OpenSymbol;Arial Unicode MS"/>
    </w:rPr>
  </w:style>
  <w:style w:type="character" w:customStyle="1" w:styleId="ListLabel2530">
    <w:name w:val="ListLabel 2530"/>
    <w:qFormat/>
    <w:rPr>
      <w:rFonts w:cs="OpenSymbol;Arial Unicode MS"/>
    </w:rPr>
  </w:style>
  <w:style w:type="character" w:customStyle="1" w:styleId="ListLabel2531">
    <w:name w:val="ListLabel 2531"/>
    <w:qFormat/>
    <w:rPr>
      <w:rFonts w:cs="OpenSymbol;Arial Unicode MS"/>
    </w:rPr>
  </w:style>
  <w:style w:type="character" w:customStyle="1" w:styleId="ListLabel2532">
    <w:name w:val="ListLabel 2532"/>
    <w:qFormat/>
    <w:rPr>
      <w:rFonts w:cs="OpenSymbol;Arial Unicode MS"/>
    </w:rPr>
  </w:style>
  <w:style w:type="character" w:customStyle="1" w:styleId="ListLabel2533">
    <w:name w:val="ListLabel 2533"/>
    <w:qFormat/>
    <w:rPr>
      <w:rFonts w:cs="OpenSymbol;Arial Unicode MS"/>
    </w:rPr>
  </w:style>
  <w:style w:type="character" w:customStyle="1" w:styleId="ListLabel2534">
    <w:name w:val="ListLabel 2534"/>
    <w:qFormat/>
    <w:rPr>
      <w:rFonts w:cs="OpenSymbol;Arial Unicode MS"/>
      <w:sz w:val="22"/>
      <w:szCs w:val="22"/>
      <w:lang w:val="el-GR"/>
    </w:rPr>
  </w:style>
  <w:style w:type="character" w:customStyle="1" w:styleId="ListLabel2535">
    <w:name w:val="ListLabel 2535"/>
    <w:qFormat/>
    <w:rPr>
      <w:rFonts w:cs="OpenSymbol;Arial Unicode MS"/>
      <w:sz w:val="22"/>
      <w:szCs w:val="22"/>
      <w:lang w:val="el-GR"/>
    </w:rPr>
  </w:style>
  <w:style w:type="character" w:customStyle="1" w:styleId="ListLabel2536">
    <w:name w:val="ListLabel 2536"/>
    <w:qFormat/>
    <w:rPr>
      <w:rFonts w:cs="OpenSymbol;Arial Unicode MS"/>
      <w:sz w:val="22"/>
    </w:rPr>
  </w:style>
  <w:style w:type="character" w:customStyle="1" w:styleId="ListLabel2537">
    <w:name w:val="ListLabel 2537"/>
    <w:qFormat/>
    <w:rPr>
      <w:rFonts w:cs="OpenSymbol;Arial Unicode MS"/>
    </w:rPr>
  </w:style>
  <w:style w:type="character" w:customStyle="1" w:styleId="ListLabel2538">
    <w:name w:val="ListLabel 2538"/>
    <w:qFormat/>
    <w:rPr>
      <w:rFonts w:cs="OpenSymbol;Arial Unicode MS"/>
    </w:rPr>
  </w:style>
  <w:style w:type="character" w:customStyle="1" w:styleId="ListLabel2539">
    <w:name w:val="ListLabel 2539"/>
    <w:qFormat/>
    <w:rPr>
      <w:rFonts w:cs="OpenSymbol;Arial Unicode MS"/>
    </w:rPr>
  </w:style>
  <w:style w:type="character" w:customStyle="1" w:styleId="ListLabel2540">
    <w:name w:val="ListLabel 2540"/>
    <w:qFormat/>
    <w:rPr>
      <w:rFonts w:cs="OpenSymbol;Arial Unicode MS"/>
    </w:rPr>
  </w:style>
  <w:style w:type="character" w:customStyle="1" w:styleId="ListLabel2541">
    <w:name w:val="ListLabel 2541"/>
    <w:qFormat/>
    <w:rPr>
      <w:rFonts w:cs="OpenSymbol;Arial Unicode MS"/>
    </w:rPr>
  </w:style>
  <w:style w:type="character" w:customStyle="1" w:styleId="ListLabel2542">
    <w:name w:val="ListLabel 2542"/>
    <w:qFormat/>
    <w:rPr>
      <w:rFonts w:cs="OpenSymbol;Arial Unicode MS"/>
    </w:rPr>
  </w:style>
  <w:style w:type="character" w:customStyle="1" w:styleId="ListLabel2543">
    <w:name w:val="ListLabel 2543"/>
    <w:qFormat/>
    <w:rPr>
      <w:rFonts w:cs="OpenSymbol;Arial Unicode MS"/>
    </w:rPr>
  </w:style>
  <w:style w:type="character" w:customStyle="1" w:styleId="ListLabel2544">
    <w:name w:val="ListLabel 2544"/>
    <w:qFormat/>
    <w:rPr>
      <w:rFonts w:cs="OpenSymbol;Arial Unicode MS"/>
    </w:rPr>
  </w:style>
  <w:style w:type="character" w:customStyle="1" w:styleId="ListLabel2545">
    <w:name w:val="ListLabel 2545"/>
    <w:qFormat/>
    <w:rPr>
      <w:rFonts w:cs="OpenSymbol;Arial Unicode MS"/>
    </w:rPr>
  </w:style>
  <w:style w:type="character" w:customStyle="1" w:styleId="ListLabel2546">
    <w:name w:val="ListLabel 2546"/>
    <w:qFormat/>
    <w:rPr>
      <w:rFonts w:cs="OpenSymbol;Arial Unicode MS"/>
    </w:rPr>
  </w:style>
  <w:style w:type="character" w:customStyle="1" w:styleId="ListLabel2547">
    <w:name w:val="ListLabel 2547"/>
    <w:qFormat/>
    <w:rPr>
      <w:rFonts w:cs="OpenSymbol;Arial Unicode MS"/>
    </w:rPr>
  </w:style>
  <w:style w:type="character" w:customStyle="1" w:styleId="ListLabel2548">
    <w:name w:val="ListLabel 2548"/>
    <w:qFormat/>
    <w:rPr>
      <w:rFonts w:cs="OpenSymbol;Arial Unicode MS"/>
    </w:rPr>
  </w:style>
  <w:style w:type="character" w:customStyle="1" w:styleId="ListLabel2549">
    <w:name w:val="ListLabel 2549"/>
    <w:qFormat/>
    <w:rPr>
      <w:rFonts w:cs="OpenSymbol;Arial Unicode MS"/>
    </w:rPr>
  </w:style>
  <w:style w:type="character" w:customStyle="1" w:styleId="ListLabel2550">
    <w:name w:val="ListLabel 2550"/>
    <w:qFormat/>
    <w:rPr>
      <w:rFonts w:cs="OpenSymbol;Arial Unicode MS"/>
    </w:rPr>
  </w:style>
  <w:style w:type="character" w:customStyle="1" w:styleId="ListLabel2551">
    <w:name w:val="ListLabel 2551"/>
    <w:qFormat/>
    <w:rPr>
      <w:rFonts w:cs="OpenSymbol;Arial Unicode MS"/>
    </w:rPr>
  </w:style>
  <w:style w:type="character" w:customStyle="1" w:styleId="ListLabel2552">
    <w:name w:val="ListLabel 2552"/>
    <w:qFormat/>
    <w:rPr>
      <w:rFonts w:cs="OpenSymbol;Arial Unicode MS"/>
    </w:rPr>
  </w:style>
  <w:style w:type="character" w:customStyle="1" w:styleId="ListLabel2553">
    <w:name w:val="ListLabel 2553"/>
    <w:qFormat/>
    <w:rPr>
      <w:rFonts w:cs="OpenSymbol;Arial Unicode MS"/>
    </w:rPr>
  </w:style>
  <w:style w:type="character" w:customStyle="1" w:styleId="ListLabel2554">
    <w:name w:val="ListLabel 2554"/>
    <w:qFormat/>
    <w:rPr>
      <w:rFonts w:cs="OpenSymbol;Arial Unicode MS"/>
    </w:rPr>
  </w:style>
  <w:style w:type="character" w:customStyle="1" w:styleId="ListLabel2555">
    <w:name w:val="ListLabel 2555"/>
    <w:qFormat/>
    <w:rPr>
      <w:rFonts w:cs="OpenSymbol;Arial Unicode MS"/>
    </w:rPr>
  </w:style>
  <w:style w:type="character" w:customStyle="1" w:styleId="ListLabel2556">
    <w:name w:val="ListLabel 2556"/>
    <w:qFormat/>
    <w:rPr>
      <w:rFonts w:cs="OpenSymbol;Arial Unicode MS"/>
    </w:rPr>
  </w:style>
  <w:style w:type="character" w:customStyle="1" w:styleId="ListLabel2557">
    <w:name w:val="ListLabel 2557"/>
    <w:qFormat/>
    <w:rPr>
      <w:rFonts w:cs="OpenSymbol;Arial Unicode MS"/>
    </w:rPr>
  </w:style>
  <w:style w:type="character" w:customStyle="1" w:styleId="ListLabel2558">
    <w:name w:val="ListLabel 2558"/>
    <w:qFormat/>
    <w:rPr>
      <w:rFonts w:cs="OpenSymbol;Arial Unicode MS"/>
    </w:rPr>
  </w:style>
  <w:style w:type="character" w:customStyle="1" w:styleId="ListLabel2559">
    <w:name w:val="ListLabel 2559"/>
    <w:qFormat/>
    <w:rPr>
      <w:rFonts w:cs="OpenSymbol;Arial Unicode MS"/>
    </w:rPr>
  </w:style>
  <w:style w:type="character" w:customStyle="1" w:styleId="ListLabel2560">
    <w:name w:val="ListLabel 2560"/>
    <w:qFormat/>
    <w:rPr>
      <w:rFonts w:cs="OpenSymbol;Arial Unicode MS"/>
    </w:rPr>
  </w:style>
  <w:style w:type="character" w:customStyle="1" w:styleId="ListLabel2561">
    <w:name w:val="ListLabel 2561"/>
    <w:qFormat/>
    <w:rPr>
      <w:rFonts w:cs="OpenSymbol;Arial Unicode MS"/>
    </w:rPr>
  </w:style>
  <w:style w:type="character" w:customStyle="1" w:styleId="ListLabel2562">
    <w:name w:val="ListLabel 2562"/>
    <w:qFormat/>
    <w:rPr>
      <w:rFonts w:cs="OpenSymbol;Arial Unicode MS"/>
    </w:rPr>
  </w:style>
  <w:style w:type="character" w:customStyle="1" w:styleId="ListLabel2563">
    <w:name w:val="ListLabel 2563"/>
    <w:qFormat/>
    <w:rPr>
      <w:rFonts w:cs="OpenSymbol;Arial Unicode MS"/>
    </w:rPr>
  </w:style>
  <w:style w:type="character" w:customStyle="1" w:styleId="ListLabel2564">
    <w:name w:val="ListLabel 2564"/>
    <w:qFormat/>
    <w:rPr>
      <w:rFonts w:cs="OpenSymbol;Arial Unicode MS"/>
    </w:rPr>
  </w:style>
  <w:style w:type="character" w:customStyle="1" w:styleId="ListLabel2565">
    <w:name w:val="ListLabel 2565"/>
    <w:qFormat/>
    <w:rPr>
      <w:rFonts w:cs="OpenSymbol;Arial Unicode MS"/>
    </w:rPr>
  </w:style>
  <w:style w:type="character" w:customStyle="1" w:styleId="ListLabel2566">
    <w:name w:val="ListLabel 2566"/>
    <w:qFormat/>
    <w:rPr>
      <w:rFonts w:cs="OpenSymbol;Arial Unicode MS"/>
    </w:rPr>
  </w:style>
  <w:style w:type="character" w:customStyle="1" w:styleId="ListLabel2567">
    <w:name w:val="ListLabel 2567"/>
    <w:qFormat/>
    <w:rPr>
      <w:rFonts w:cs="OpenSymbol;Arial Unicode MS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573">
    <w:name w:val="ListLabel 2573"/>
    <w:qFormat/>
    <w:rPr>
      <w:rFonts w:cs="Symbol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Symbol"/>
    </w:rPr>
  </w:style>
  <w:style w:type="character" w:customStyle="1" w:styleId="ListLabel2576">
    <w:name w:val="ListLabel 2576"/>
    <w:qFormat/>
    <w:rPr>
      <w:rFonts w:cs="Symbol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Symbol"/>
    </w:rPr>
  </w:style>
  <w:style w:type="character" w:customStyle="1" w:styleId="ListLabel2579">
    <w:name w:val="ListLabel 2579"/>
    <w:qFormat/>
    <w:rPr>
      <w:rFonts w:cs="Symbol"/>
    </w:rPr>
  </w:style>
  <w:style w:type="character" w:customStyle="1" w:styleId="ListLabel2580">
    <w:name w:val="ListLabel 2580"/>
    <w:qFormat/>
    <w:rPr>
      <w:rFonts w:cs="Symbol"/>
    </w:rPr>
  </w:style>
  <w:style w:type="character" w:customStyle="1" w:styleId="ListLabel2581">
    <w:name w:val="ListLabel 2581"/>
    <w:qFormat/>
    <w:rPr>
      <w:rFonts w:cs="OpenSymbol;Arial Unicode MS"/>
      <w:sz w:val="22"/>
      <w:szCs w:val="22"/>
      <w:lang w:val="el-GR"/>
    </w:rPr>
  </w:style>
  <w:style w:type="character" w:customStyle="1" w:styleId="ListLabel2582">
    <w:name w:val="ListLabel 2582"/>
    <w:qFormat/>
    <w:rPr>
      <w:rFonts w:ascii="Symbol" w:hAnsi="Symbol" w:cs="Symbol"/>
      <w:sz w:val="22"/>
      <w:szCs w:val="22"/>
      <w:lang w:val="el-GR"/>
    </w:rPr>
  </w:style>
  <w:style w:type="character" w:customStyle="1" w:styleId="ListLabel2583">
    <w:name w:val="ListLabel 2583"/>
    <w:qFormat/>
    <w:rPr>
      <w:rFonts w:cs="OpenSymbol;Arial Unicode MS"/>
      <w:sz w:val="22"/>
      <w:szCs w:val="22"/>
      <w:lang w:val="el-GR"/>
    </w:rPr>
  </w:style>
  <w:style w:type="character" w:customStyle="1" w:styleId="ListLabel2584">
    <w:name w:val="ListLabel 2584"/>
    <w:qFormat/>
    <w:rPr>
      <w:rFonts w:cs="OpenSymbol;Arial Unicode MS"/>
      <w:sz w:val="22"/>
      <w:szCs w:val="22"/>
      <w:lang w:val="el-GR"/>
    </w:rPr>
  </w:style>
  <w:style w:type="character" w:customStyle="1" w:styleId="ListLabel2585">
    <w:name w:val="ListLabel 258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586">
    <w:name w:val="ListLabel 2586"/>
    <w:qFormat/>
    <w:rPr>
      <w:rFonts w:cs="OpenSymbol;Arial Unicode MS"/>
      <w:sz w:val="22"/>
      <w:szCs w:val="22"/>
      <w:lang w:val="el-GR"/>
    </w:rPr>
  </w:style>
  <w:style w:type="character" w:customStyle="1" w:styleId="ListLabel2587">
    <w:name w:val="ListLabel 2587"/>
    <w:qFormat/>
    <w:rPr>
      <w:rFonts w:cs="OpenSymbol;Arial Unicode MS"/>
      <w:sz w:val="22"/>
    </w:rPr>
  </w:style>
  <w:style w:type="character" w:customStyle="1" w:styleId="ListLabel2588">
    <w:name w:val="ListLabel 2588"/>
    <w:qFormat/>
    <w:rPr>
      <w:rFonts w:cs="OpenSymbol;Arial Unicode MS"/>
      <w:sz w:val="22"/>
      <w:szCs w:val="22"/>
      <w:lang w:val="el-GR"/>
    </w:rPr>
  </w:style>
  <w:style w:type="character" w:customStyle="1" w:styleId="ListLabel2589">
    <w:name w:val="ListLabel 2589"/>
    <w:qFormat/>
    <w:rPr>
      <w:rFonts w:cs="OpenSymbol;Arial Unicode MS"/>
      <w:sz w:val="22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cs="OpenSymbol;Arial Unicode MS"/>
    </w:rPr>
  </w:style>
  <w:style w:type="character" w:customStyle="1" w:styleId="ListLabel2595">
    <w:name w:val="ListLabel 2595"/>
    <w:qFormat/>
    <w:rPr>
      <w:rFonts w:cs="OpenSymbol;Arial Unicode MS"/>
    </w:rPr>
  </w:style>
  <w:style w:type="character" w:customStyle="1" w:styleId="ListLabel2596">
    <w:name w:val="ListLabel 2596"/>
    <w:qFormat/>
    <w:rPr>
      <w:rFonts w:cs="OpenSymbol;Arial Unicode MS"/>
    </w:rPr>
  </w:style>
  <w:style w:type="character" w:customStyle="1" w:styleId="ListLabel2597">
    <w:name w:val="ListLabel 2597"/>
    <w:qFormat/>
    <w:rPr>
      <w:rFonts w:cs="OpenSymbol;Arial Unicode MS"/>
    </w:rPr>
  </w:style>
  <w:style w:type="character" w:customStyle="1" w:styleId="ListLabel2598">
    <w:name w:val="ListLabel 2598"/>
    <w:qFormat/>
    <w:rPr>
      <w:rFonts w:cs="OpenSymbol;Arial Unicode MS"/>
      <w:sz w:val="22"/>
      <w:szCs w:val="22"/>
      <w:lang w:val="el-GR"/>
    </w:rPr>
  </w:style>
  <w:style w:type="character" w:customStyle="1" w:styleId="ListLabel2599">
    <w:name w:val="ListLabel 2599"/>
    <w:qFormat/>
    <w:rPr>
      <w:rFonts w:cs="OpenSymbol;Arial Unicode MS"/>
      <w:sz w:val="22"/>
      <w:szCs w:val="22"/>
      <w:lang w:val="el-GR"/>
    </w:rPr>
  </w:style>
  <w:style w:type="character" w:customStyle="1" w:styleId="ListLabel2600">
    <w:name w:val="ListLabel 2600"/>
    <w:qFormat/>
    <w:rPr>
      <w:rFonts w:cs="OpenSymbol;Arial Unicode MS"/>
      <w:sz w:val="22"/>
      <w:szCs w:val="22"/>
      <w:lang w:val="el-GR"/>
    </w:rPr>
  </w:style>
  <w:style w:type="character" w:customStyle="1" w:styleId="ListLabel2601">
    <w:name w:val="ListLabel 2601"/>
    <w:qFormat/>
    <w:rPr>
      <w:sz w:val="22"/>
      <w:szCs w:val="22"/>
    </w:rPr>
  </w:style>
  <w:style w:type="character" w:customStyle="1" w:styleId="ListLabel2602">
    <w:name w:val="ListLabel 2602"/>
    <w:qFormat/>
    <w:rPr>
      <w:rFonts w:ascii="Symbol" w:hAnsi="Symbol" w:cs="OpenSymbol;Arial Unicode MS"/>
      <w:sz w:val="22"/>
    </w:rPr>
  </w:style>
  <w:style w:type="character" w:customStyle="1" w:styleId="ListLabel2603">
    <w:name w:val="ListLabel 2603"/>
    <w:qFormat/>
    <w:rPr>
      <w:rFonts w:cs="Symbol"/>
      <w:sz w:val="22"/>
      <w:szCs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</w:rPr>
  </w:style>
  <w:style w:type="character" w:customStyle="1" w:styleId="ListLabel2613">
    <w:name w:val="ListLabel 2613"/>
    <w:qFormat/>
    <w:rPr>
      <w:rFonts w:cs="OpenSymbol;Arial Unicode MS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  <w:lang w:val="el-GR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  <w:lang w:val="el-GR"/>
    </w:rPr>
  </w:style>
  <w:style w:type="character" w:customStyle="1" w:styleId="ListLabel2616">
    <w:name w:val="ListLabel 2616"/>
    <w:qFormat/>
    <w:rPr>
      <w:rFonts w:cs="OpenSymbol;Arial Unicode MS"/>
      <w:sz w:val="22"/>
    </w:rPr>
  </w:style>
  <w:style w:type="character" w:customStyle="1" w:styleId="ListLabel2617">
    <w:name w:val="ListLabel 2617"/>
    <w:qFormat/>
    <w:rPr>
      <w:rFonts w:cs="OpenSymbol;Arial Unicode MS"/>
      <w:sz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  <w:lang w:val="el-GR"/>
    </w:rPr>
  </w:style>
  <w:style w:type="character" w:customStyle="1" w:styleId="ListLabel2619">
    <w:name w:val="ListLabel 2619"/>
    <w:qFormat/>
    <w:rPr>
      <w:rFonts w:cs="OpenSymbol;Arial Unicode MS"/>
      <w:sz w:val="22"/>
    </w:rPr>
  </w:style>
  <w:style w:type="character" w:customStyle="1" w:styleId="ListLabel2620">
    <w:name w:val="ListLabel 2620"/>
    <w:qFormat/>
    <w:rPr>
      <w:rFonts w:cs="Mangal;Courier New"/>
      <w:sz w:val="22"/>
    </w:rPr>
  </w:style>
  <w:style w:type="character" w:customStyle="1" w:styleId="ListLabel2621">
    <w:name w:val="ListLabel 2621"/>
    <w:qFormat/>
    <w:rPr>
      <w:rFonts w:cs="OpenSymbol;Arial Unicode MS"/>
      <w:sz w:val="22"/>
    </w:rPr>
  </w:style>
  <w:style w:type="character" w:customStyle="1" w:styleId="ListLabel2622">
    <w:name w:val="ListLabel 2622"/>
    <w:qFormat/>
    <w:rPr>
      <w:rFonts w:cs="OpenSymbol;Arial Unicode MS"/>
      <w:sz w:val="22"/>
    </w:rPr>
  </w:style>
  <w:style w:type="character" w:customStyle="1" w:styleId="ListLabel2623">
    <w:name w:val="ListLabel 2623"/>
    <w:qFormat/>
    <w:rPr>
      <w:rFonts w:cs="OpenSymbol;Arial Unicode MS"/>
    </w:rPr>
  </w:style>
  <w:style w:type="character" w:customStyle="1" w:styleId="ListLabel2624">
    <w:name w:val="ListLabel 2624"/>
    <w:qFormat/>
    <w:rPr>
      <w:rFonts w:cs="OpenSymbol;Arial Unicode MS"/>
    </w:rPr>
  </w:style>
  <w:style w:type="character" w:customStyle="1" w:styleId="ListLabel2625">
    <w:name w:val="ListLabel 2625"/>
    <w:qFormat/>
    <w:rPr>
      <w:rFonts w:cs="OpenSymbol;Arial Unicode MS"/>
    </w:rPr>
  </w:style>
  <w:style w:type="character" w:customStyle="1" w:styleId="ListLabel2626">
    <w:name w:val="ListLabel 2626"/>
    <w:qFormat/>
    <w:rPr>
      <w:rFonts w:cs="OpenSymbol;Arial Unicode MS"/>
    </w:rPr>
  </w:style>
  <w:style w:type="character" w:customStyle="1" w:styleId="ListLabel2627">
    <w:name w:val="ListLabel 2627"/>
    <w:qFormat/>
    <w:rPr>
      <w:rFonts w:cs="OpenSymbol;Arial Unicode MS"/>
    </w:rPr>
  </w:style>
  <w:style w:type="character" w:customStyle="1" w:styleId="ListLabel2628">
    <w:name w:val="ListLabel 2628"/>
    <w:qFormat/>
    <w:rPr>
      <w:rFonts w:cs="OpenSymbol;Arial Unicode MS"/>
    </w:rPr>
  </w:style>
  <w:style w:type="character" w:customStyle="1" w:styleId="ListLabel2629">
    <w:name w:val="ListLabel 2629"/>
    <w:qFormat/>
    <w:rPr>
      <w:rFonts w:cs="OpenSymbol;Arial Unicode MS"/>
    </w:rPr>
  </w:style>
  <w:style w:type="character" w:customStyle="1" w:styleId="ListLabel2630">
    <w:name w:val="ListLabel 2630"/>
    <w:qFormat/>
    <w:rPr>
      <w:rFonts w:cs="OpenSymbol;Arial Unicode MS"/>
    </w:rPr>
  </w:style>
  <w:style w:type="character" w:customStyle="1" w:styleId="ListLabel2631">
    <w:name w:val="ListLabel 2631"/>
    <w:qFormat/>
    <w:rPr>
      <w:rFonts w:cs="OpenSymbol;Arial Unicode MS"/>
      <w:sz w:val="22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rFonts w:cs="OpenSymbol;Arial Unicode MS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OpenSymbol;Arial Unicode MS"/>
    </w:rPr>
  </w:style>
  <w:style w:type="character" w:customStyle="1" w:styleId="ListLabel2642">
    <w:name w:val="ListLabel 2642"/>
    <w:qFormat/>
    <w:rPr>
      <w:rFonts w:cs="OpenSymbol;Arial Unicode MS"/>
    </w:rPr>
  </w:style>
  <w:style w:type="character" w:customStyle="1" w:styleId="ListLabel2643">
    <w:name w:val="ListLabel 2643"/>
    <w:qFormat/>
    <w:rPr>
      <w:rFonts w:cs="OpenSymbol;Arial Unicode MS"/>
    </w:rPr>
  </w:style>
  <w:style w:type="character" w:customStyle="1" w:styleId="ListLabel2644">
    <w:name w:val="ListLabel 2644"/>
    <w:qFormat/>
    <w:rPr>
      <w:rFonts w:cs="OpenSymbol;Arial Unicode MS"/>
    </w:rPr>
  </w:style>
  <w:style w:type="character" w:customStyle="1" w:styleId="ListLabel2645">
    <w:name w:val="ListLabel 2645"/>
    <w:qFormat/>
    <w:rPr>
      <w:rFonts w:cs="OpenSymbol;Arial Unicode MS"/>
    </w:rPr>
  </w:style>
  <w:style w:type="character" w:customStyle="1" w:styleId="ListLabel2646">
    <w:name w:val="ListLabel 2646"/>
    <w:qFormat/>
    <w:rPr>
      <w:rFonts w:cs="OpenSymbol;Arial Unicode MS"/>
    </w:rPr>
  </w:style>
  <w:style w:type="character" w:customStyle="1" w:styleId="ListLabel2647">
    <w:name w:val="ListLabel 2647"/>
    <w:qFormat/>
    <w:rPr>
      <w:rFonts w:cs="OpenSymbol;Arial Unicode MS"/>
    </w:rPr>
  </w:style>
  <w:style w:type="character" w:customStyle="1" w:styleId="ListLabel2648">
    <w:name w:val="ListLabel 2648"/>
    <w:qFormat/>
    <w:rPr>
      <w:rFonts w:cs="OpenSymbol;Arial Unicode MS"/>
    </w:rPr>
  </w:style>
  <w:style w:type="character" w:customStyle="1" w:styleId="ListLabel2649">
    <w:name w:val="ListLabel 2649"/>
    <w:qFormat/>
    <w:rPr>
      <w:rFonts w:cs="OpenSymbol;Arial Unicode MS"/>
      <w:sz w:val="22"/>
      <w:szCs w:val="22"/>
    </w:rPr>
  </w:style>
  <w:style w:type="character" w:customStyle="1" w:styleId="ListLabel2650">
    <w:name w:val="ListLabel 2650"/>
    <w:qFormat/>
    <w:rPr>
      <w:rFonts w:cs="OpenSymbol;Arial Unicode MS"/>
      <w:sz w:val="22"/>
      <w:szCs w:val="22"/>
    </w:rPr>
  </w:style>
  <w:style w:type="character" w:customStyle="1" w:styleId="ListLabel2651">
    <w:name w:val="ListLabel 2651"/>
    <w:qFormat/>
    <w:rPr>
      <w:rFonts w:cs="OpenSymbol;Arial Unicode MS"/>
      <w:sz w:val="22"/>
      <w:szCs w:val="22"/>
    </w:rPr>
  </w:style>
  <w:style w:type="character" w:customStyle="1" w:styleId="ListLabel2652">
    <w:name w:val="ListLabel 2652"/>
    <w:qFormat/>
    <w:rPr>
      <w:rFonts w:cs="OpenSymbol;Arial Unicode MS"/>
      <w:sz w:val="22"/>
      <w:szCs w:val="22"/>
    </w:rPr>
  </w:style>
  <w:style w:type="character" w:customStyle="1" w:styleId="ListLabel2653">
    <w:name w:val="ListLabel 2653"/>
    <w:qFormat/>
    <w:rPr>
      <w:rFonts w:cs="OpenSymbol;Arial Unicode MS"/>
      <w:sz w:val="22"/>
      <w:szCs w:val="22"/>
    </w:rPr>
  </w:style>
  <w:style w:type="character" w:customStyle="1" w:styleId="ListLabel2654">
    <w:name w:val="ListLabel 2654"/>
    <w:qFormat/>
    <w:rPr>
      <w:rFonts w:cs="OpenSymbol;Arial Unicode MS"/>
      <w:sz w:val="22"/>
      <w:szCs w:val="22"/>
    </w:rPr>
  </w:style>
  <w:style w:type="character" w:customStyle="1" w:styleId="ListLabel2655">
    <w:name w:val="ListLabel 2655"/>
    <w:qFormat/>
    <w:rPr>
      <w:rFonts w:cs="OpenSymbol;Arial Unicode MS"/>
      <w:sz w:val="22"/>
      <w:szCs w:val="22"/>
    </w:rPr>
  </w:style>
  <w:style w:type="character" w:customStyle="1" w:styleId="ListLabel2656">
    <w:name w:val="ListLabel 2656"/>
    <w:qFormat/>
    <w:rPr>
      <w:rFonts w:cs="OpenSymbol;Arial Unicode MS"/>
      <w:sz w:val="22"/>
      <w:szCs w:val="22"/>
    </w:rPr>
  </w:style>
  <w:style w:type="character" w:customStyle="1" w:styleId="ListLabel2657">
    <w:name w:val="ListLabel 2657"/>
    <w:qFormat/>
    <w:rPr>
      <w:rFonts w:cs="OpenSymbol;Arial Unicode MS"/>
      <w:sz w:val="22"/>
      <w:szCs w:val="22"/>
    </w:rPr>
  </w:style>
  <w:style w:type="character" w:customStyle="1" w:styleId="ListLabel2658">
    <w:name w:val="ListLabel 2658"/>
    <w:qFormat/>
    <w:rPr>
      <w:rFonts w:cs="OpenSymbol;Arial Unicode MS"/>
      <w:sz w:val="22"/>
      <w:szCs w:val="22"/>
    </w:rPr>
  </w:style>
  <w:style w:type="character" w:customStyle="1" w:styleId="ListLabel2659">
    <w:name w:val="ListLabel 2659"/>
    <w:qFormat/>
    <w:rPr>
      <w:rFonts w:cs="OpenSymbol;Arial Unicode MS"/>
      <w:sz w:val="22"/>
      <w:szCs w:val="22"/>
    </w:rPr>
  </w:style>
  <w:style w:type="character" w:customStyle="1" w:styleId="ListLabel2660">
    <w:name w:val="ListLabel 2660"/>
    <w:qFormat/>
    <w:rPr>
      <w:rFonts w:cs="OpenSymbol;Arial Unicode MS"/>
      <w:sz w:val="22"/>
      <w:szCs w:val="22"/>
    </w:rPr>
  </w:style>
  <w:style w:type="character" w:customStyle="1" w:styleId="ListLabel2661">
    <w:name w:val="ListLabel 2661"/>
    <w:qFormat/>
    <w:rPr>
      <w:rFonts w:cs="OpenSymbol;Arial Unicode MS"/>
      <w:sz w:val="22"/>
      <w:szCs w:val="22"/>
    </w:rPr>
  </w:style>
  <w:style w:type="character" w:customStyle="1" w:styleId="ListLabel2662">
    <w:name w:val="ListLabel 2662"/>
    <w:qFormat/>
    <w:rPr>
      <w:rFonts w:cs="OpenSymbol;Arial Unicode MS"/>
      <w:sz w:val="22"/>
      <w:szCs w:val="22"/>
    </w:rPr>
  </w:style>
  <w:style w:type="character" w:customStyle="1" w:styleId="ListLabel2663">
    <w:name w:val="ListLabel 2663"/>
    <w:qFormat/>
    <w:rPr>
      <w:rFonts w:cs="OpenSymbol;Arial Unicode MS"/>
      <w:sz w:val="22"/>
      <w:szCs w:val="22"/>
    </w:rPr>
  </w:style>
  <w:style w:type="character" w:customStyle="1" w:styleId="ListLabel2664">
    <w:name w:val="ListLabel 2664"/>
    <w:qFormat/>
    <w:rPr>
      <w:rFonts w:cs="OpenSymbol;Arial Unicode MS"/>
      <w:sz w:val="22"/>
      <w:szCs w:val="22"/>
    </w:rPr>
  </w:style>
  <w:style w:type="character" w:customStyle="1" w:styleId="ListLabel2665">
    <w:name w:val="ListLabel 2665"/>
    <w:qFormat/>
    <w:rPr>
      <w:rFonts w:cs="OpenSymbol;Arial Unicode MS"/>
      <w:sz w:val="22"/>
      <w:szCs w:val="22"/>
    </w:rPr>
  </w:style>
  <w:style w:type="character" w:customStyle="1" w:styleId="ListLabel2666">
    <w:name w:val="ListLabel 2666"/>
    <w:qFormat/>
    <w:rPr>
      <w:rFonts w:cs="OpenSymbol;Arial Unicode MS"/>
      <w:sz w:val="22"/>
      <w:szCs w:val="22"/>
    </w:rPr>
  </w:style>
  <w:style w:type="character" w:customStyle="1" w:styleId="ListLabel2667">
    <w:name w:val="ListLabel 2667"/>
    <w:qFormat/>
    <w:rPr>
      <w:rFonts w:cs="OpenSymbol;Arial Unicode MS"/>
      <w:sz w:val="22"/>
    </w:rPr>
  </w:style>
  <w:style w:type="character" w:customStyle="1" w:styleId="ListLabel2668">
    <w:name w:val="ListLabel 2668"/>
    <w:qFormat/>
    <w:rPr>
      <w:rFonts w:cs="OpenSymbol;Arial Unicode MS"/>
    </w:rPr>
  </w:style>
  <w:style w:type="character" w:customStyle="1" w:styleId="ListLabel2669">
    <w:name w:val="ListLabel 2669"/>
    <w:qFormat/>
    <w:rPr>
      <w:rFonts w:cs="OpenSymbol;Arial Unicode MS"/>
    </w:rPr>
  </w:style>
  <w:style w:type="character" w:customStyle="1" w:styleId="ListLabel2670">
    <w:name w:val="ListLabel 2670"/>
    <w:qFormat/>
    <w:rPr>
      <w:rFonts w:cs="OpenSymbol;Arial Unicode MS"/>
    </w:rPr>
  </w:style>
  <w:style w:type="character" w:customStyle="1" w:styleId="ListLabel2671">
    <w:name w:val="ListLabel 2671"/>
    <w:qFormat/>
    <w:rPr>
      <w:rFonts w:cs="OpenSymbol;Arial Unicode MS"/>
    </w:rPr>
  </w:style>
  <w:style w:type="character" w:customStyle="1" w:styleId="ListLabel2672">
    <w:name w:val="ListLabel 2672"/>
    <w:qFormat/>
    <w:rPr>
      <w:rFonts w:cs="OpenSymbol;Arial Unicode MS"/>
    </w:rPr>
  </w:style>
  <w:style w:type="character" w:customStyle="1" w:styleId="ListLabel2673">
    <w:name w:val="ListLabel 2673"/>
    <w:qFormat/>
    <w:rPr>
      <w:rFonts w:cs="OpenSymbol;Arial Unicode MS"/>
    </w:rPr>
  </w:style>
  <w:style w:type="character" w:customStyle="1" w:styleId="ListLabel2674">
    <w:name w:val="ListLabel 2674"/>
    <w:qFormat/>
    <w:rPr>
      <w:rFonts w:cs="OpenSymbol;Arial Unicode MS"/>
    </w:rPr>
  </w:style>
  <w:style w:type="character" w:customStyle="1" w:styleId="ListLabel2675">
    <w:name w:val="ListLabel 2675"/>
    <w:qFormat/>
    <w:rPr>
      <w:rFonts w:cs="OpenSymbol;Arial Unicode MS"/>
    </w:rPr>
  </w:style>
  <w:style w:type="character" w:customStyle="1" w:styleId="ListLabel2676">
    <w:name w:val="ListLabel 2676"/>
    <w:qFormat/>
    <w:rPr>
      <w:rFonts w:cs="OpenSymbol;Arial Unicode MS"/>
      <w:sz w:val="22"/>
      <w:szCs w:val="22"/>
    </w:rPr>
  </w:style>
  <w:style w:type="character" w:customStyle="1" w:styleId="ListLabel2677">
    <w:name w:val="ListLabel 2677"/>
    <w:qFormat/>
    <w:rPr>
      <w:rFonts w:cs="OpenSymbol;Arial Unicode MS"/>
      <w:sz w:val="22"/>
      <w:szCs w:val="22"/>
    </w:rPr>
  </w:style>
  <w:style w:type="character" w:customStyle="1" w:styleId="ListLabel2678">
    <w:name w:val="ListLabel 2678"/>
    <w:qFormat/>
    <w:rPr>
      <w:rFonts w:cs="OpenSymbol;Arial Unicode MS"/>
      <w:sz w:val="22"/>
      <w:szCs w:val="22"/>
    </w:rPr>
  </w:style>
  <w:style w:type="character" w:customStyle="1" w:styleId="ListLabel2679">
    <w:name w:val="ListLabel 2679"/>
    <w:qFormat/>
    <w:rPr>
      <w:rFonts w:cs="OpenSymbol;Arial Unicode MS"/>
      <w:sz w:val="22"/>
      <w:szCs w:val="22"/>
    </w:rPr>
  </w:style>
  <w:style w:type="character" w:customStyle="1" w:styleId="ListLabel2680">
    <w:name w:val="ListLabel 2680"/>
    <w:qFormat/>
    <w:rPr>
      <w:rFonts w:cs="OpenSymbol;Arial Unicode MS"/>
      <w:sz w:val="22"/>
      <w:szCs w:val="22"/>
    </w:rPr>
  </w:style>
  <w:style w:type="character" w:customStyle="1" w:styleId="ListLabel2681">
    <w:name w:val="ListLabel 2681"/>
    <w:qFormat/>
    <w:rPr>
      <w:rFonts w:cs="OpenSymbol;Arial Unicode MS"/>
      <w:sz w:val="22"/>
      <w:szCs w:val="22"/>
    </w:rPr>
  </w:style>
  <w:style w:type="character" w:customStyle="1" w:styleId="ListLabel2682">
    <w:name w:val="ListLabel 2682"/>
    <w:qFormat/>
    <w:rPr>
      <w:rFonts w:cs="OpenSymbol;Arial Unicode MS"/>
      <w:sz w:val="22"/>
      <w:szCs w:val="22"/>
    </w:rPr>
  </w:style>
  <w:style w:type="character" w:customStyle="1" w:styleId="ListLabel2683">
    <w:name w:val="ListLabel 2683"/>
    <w:qFormat/>
    <w:rPr>
      <w:rFonts w:cs="OpenSymbol;Arial Unicode MS"/>
      <w:sz w:val="22"/>
      <w:szCs w:val="22"/>
    </w:rPr>
  </w:style>
  <w:style w:type="character" w:customStyle="1" w:styleId="ListLabel2684">
    <w:name w:val="ListLabel 2684"/>
    <w:qFormat/>
    <w:rPr>
      <w:rFonts w:cs="OpenSymbol;Arial Unicode MS"/>
      <w:sz w:val="22"/>
      <w:szCs w:val="22"/>
    </w:rPr>
  </w:style>
  <w:style w:type="character" w:customStyle="1" w:styleId="ListLabel2685">
    <w:name w:val="ListLabel 2685"/>
    <w:qFormat/>
    <w:rPr>
      <w:rFonts w:cs="OpenSymbol;Arial Unicode MS"/>
      <w:sz w:val="22"/>
      <w:szCs w:val="22"/>
      <w:lang w:val="el-GR"/>
    </w:rPr>
  </w:style>
  <w:style w:type="character" w:customStyle="1" w:styleId="ListLabel2686">
    <w:name w:val="ListLabel 2686"/>
    <w:qFormat/>
    <w:rPr>
      <w:rFonts w:cs="OpenSymbol;Arial Unicode MS"/>
    </w:rPr>
  </w:style>
  <w:style w:type="character" w:customStyle="1" w:styleId="ListLabel2687">
    <w:name w:val="ListLabel 2687"/>
    <w:qFormat/>
    <w:rPr>
      <w:rFonts w:cs="OpenSymbol;Arial Unicode MS"/>
    </w:rPr>
  </w:style>
  <w:style w:type="character" w:customStyle="1" w:styleId="ListLabel2688">
    <w:name w:val="ListLabel 2688"/>
    <w:qFormat/>
    <w:rPr>
      <w:rFonts w:cs="OpenSymbol;Arial Unicode MS"/>
    </w:rPr>
  </w:style>
  <w:style w:type="character" w:customStyle="1" w:styleId="ListLabel2689">
    <w:name w:val="ListLabel 2689"/>
    <w:qFormat/>
    <w:rPr>
      <w:rFonts w:cs="OpenSymbol;Arial Unicode MS"/>
    </w:rPr>
  </w:style>
  <w:style w:type="character" w:customStyle="1" w:styleId="ListLabel2690">
    <w:name w:val="ListLabel 2690"/>
    <w:qFormat/>
    <w:rPr>
      <w:rFonts w:cs="OpenSymbol;Arial Unicode MS"/>
    </w:rPr>
  </w:style>
  <w:style w:type="character" w:customStyle="1" w:styleId="ListLabel2691">
    <w:name w:val="ListLabel 2691"/>
    <w:qFormat/>
    <w:rPr>
      <w:rFonts w:cs="OpenSymbol;Arial Unicode MS"/>
    </w:rPr>
  </w:style>
  <w:style w:type="character" w:customStyle="1" w:styleId="ListLabel2692">
    <w:name w:val="ListLabel 2692"/>
    <w:qFormat/>
    <w:rPr>
      <w:rFonts w:cs="OpenSymbol;Arial Unicode MS"/>
    </w:rPr>
  </w:style>
  <w:style w:type="character" w:customStyle="1" w:styleId="ListLabel2693">
    <w:name w:val="ListLabel 2693"/>
    <w:qFormat/>
    <w:rPr>
      <w:rFonts w:cs="OpenSymbol;Arial Unicode MS"/>
    </w:rPr>
  </w:style>
  <w:style w:type="character" w:customStyle="1" w:styleId="ListLabel2694">
    <w:name w:val="ListLabel 2694"/>
    <w:qFormat/>
    <w:rPr>
      <w:rFonts w:cs="OpenSymbol;Arial Unicode MS"/>
      <w:sz w:val="22"/>
      <w:szCs w:val="22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</w:rPr>
  </w:style>
  <w:style w:type="character" w:customStyle="1" w:styleId="ListLabel2696">
    <w:name w:val="ListLabel 2696"/>
    <w:qFormat/>
    <w:rPr>
      <w:rFonts w:cs="OpenSymbol;Arial Unicode MS"/>
      <w:sz w:val="22"/>
      <w:szCs w:val="22"/>
    </w:rPr>
  </w:style>
  <w:style w:type="character" w:customStyle="1" w:styleId="ListLabel2697">
    <w:name w:val="ListLabel 2697"/>
    <w:qFormat/>
    <w:rPr>
      <w:rFonts w:cs="OpenSymbol;Arial Unicode MS"/>
      <w:sz w:val="22"/>
      <w:szCs w:val="22"/>
    </w:rPr>
  </w:style>
  <w:style w:type="character" w:customStyle="1" w:styleId="ListLabel2698">
    <w:name w:val="ListLabel 2698"/>
    <w:qFormat/>
    <w:rPr>
      <w:rFonts w:cs="OpenSymbol;Arial Unicode MS"/>
      <w:sz w:val="22"/>
      <w:szCs w:val="22"/>
    </w:rPr>
  </w:style>
  <w:style w:type="character" w:customStyle="1" w:styleId="ListLabel2699">
    <w:name w:val="ListLabel 2699"/>
    <w:qFormat/>
    <w:rPr>
      <w:rFonts w:cs="OpenSymbol;Arial Unicode MS"/>
      <w:sz w:val="22"/>
      <w:szCs w:val="22"/>
    </w:rPr>
  </w:style>
  <w:style w:type="character" w:customStyle="1" w:styleId="ListLabel2700">
    <w:name w:val="ListLabel 2700"/>
    <w:qFormat/>
    <w:rPr>
      <w:rFonts w:cs="OpenSymbol;Arial Unicode MS"/>
      <w:sz w:val="22"/>
      <w:szCs w:val="22"/>
    </w:rPr>
  </w:style>
  <w:style w:type="character" w:customStyle="1" w:styleId="ListLabel2701">
    <w:name w:val="ListLabel 2701"/>
    <w:qFormat/>
    <w:rPr>
      <w:rFonts w:cs="OpenSymbol;Arial Unicode MS"/>
      <w:sz w:val="22"/>
      <w:szCs w:val="22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</w:rPr>
  </w:style>
  <w:style w:type="character" w:customStyle="1" w:styleId="ListLabel2703">
    <w:name w:val="ListLabel 2703"/>
    <w:qFormat/>
    <w:rPr>
      <w:rFonts w:cs="OpenSymbol;Arial Unicode MS"/>
      <w:sz w:val="22"/>
      <w:szCs w:val="22"/>
      <w:lang w:val="el-GR"/>
    </w:rPr>
  </w:style>
  <w:style w:type="character" w:customStyle="1" w:styleId="ListLabel2704">
    <w:name w:val="ListLabel 2704"/>
    <w:qFormat/>
    <w:rPr>
      <w:rFonts w:cs="OpenSymbol;Arial Unicode MS"/>
    </w:rPr>
  </w:style>
  <w:style w:type="character" w:customStyle="1" w:styleId="ListLabel2705">
    <w:name w:val="ListLabel 2705"/>
    <w:qFormat/>
    <w:rPr>
      <w:rFonts w:cs="OpenSymbol;Arial Unicode MS"/>
    </w:rPr>
  </w:style>
  <w:style w:type="character" w:customStyle="1" w:styleId="ListLabel2706">
    <w:name w:val="ListLabel 2706"/>
    <w:qFormat/>
    <w:rPr>
      <w:rFonts w:cs="OpenSymbol;Arial Unicode MS"/>
    </w:rPr>
  </w:style>
  <w:style w:type="character" w:customStyle="1" w:styleId="ListLabel2707">
    <w:name w:val="ListLabel 2707"/>
    <w:qFormat/>
    <w:rPr>
      <w:rFonts w:cs="OpenSymbol;Arial Unicode MS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  <w:sz w:val="22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OpenSymbol;Arial Unicode MS"/>
    </w:rPr>
  </w:style>
  <w:style w:type="character" w:customStyle="1" w:styleId="ListLabel2720">
    <w:name w:val="ListLabel 2720"/>
    <w:qFormat/>
    <w:rPr>
      <w:rFonts w:cs="OpenSymbol;Arial Unicode MS"/>
    </w:rPr>
  </w:style>
  <w:style w:type="character" w:customStyle="1" w:styleId="ListLabel2721">
    <w:name w:val="ListLabel 2721"/>
    <w:qFormat/>
    <w:rPr>
      <w:rFonts w:cs="OpenSymbol;Arial Unicode MS"/>
      <w:sz w:val="22"/>
      <w:szCs w:val="22"/>
      <w:lang w:val="el-GR"/>
    </w:rPr>
  </w:style>
  <w:style w:type="character" w:customStyle="1" w:styleId="ListLabel2722">
    <w:name w:val="ListLabel 2722"/>
    <w:qFormat/>
    <w:rPr>
      <w:rFonts w:cs="OpenSymbol;Arial Unicode MS"/>
      <w:sz w:val="22"/>
      <w:szCs w:val="22"/>
      <w:lang w:val="el-GR"/>
    </w:rPr>
  </w:style>
  <w:style w:type="character" w:customStyle="1" w:styleId="ListLabel2723">
    <w:name w:val="ListLabel 2723"/>
    <w:qFormat/>
    <w:rPr>
      <w:rFonts w:cs="OpenSymbol;Arial Unicode MS"/>
      <w:sz w:val="22"/>
    </w:rPr>
  </w:style>
  <w:style w:type="character" w:customStyle="1" w:styleId="ListLabel2724">
    <w:name w:val="ListLabel 2724"/>
    <w:qFormat/>
    <w:rPr>
      <w:rFonts w:cs="OpenSymbol;Arial Unicode MS"/>
    </w:rPr>
  </w:style>
  <w:style w:type="character" w:customStyle="1" w:styleId="ListLabel2725">
    <w:name w:val="ListLabel 2725"/>
    <w:qFormat/>
    <w:rPr>
      <w:rFonts w:cs="OpenSymbol;Arial Unicode MS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cs="OpenSymbol;Arial Unicode MS"/>
    </w:rPr>
  </w:style>
  <w:style w:type="character" w:customStyle="1" w:styleId="ListLabel2735">
    <w:name w:val="ListLabel 2735"/>
    <w:qFormat/>
    <w:rPr>
      <w:rFonts w:cs="OpenSymbol;Arial Unicode MS"/>
    </w:rPr>
  </w:style>
  <w:style w:type="character" w:customStyle="1" w:styleId="ListLabel2736">
    <w:name w:val="ListLabel 2736"/>
    <w:qFormat/>
    <w:rPr>
      <w:rFonts w:cs="OpenSymbol;Arial Unicode MS"/>
    </w:rPr>
  </w:style>
  <w:style w:type="character" w:customStyle="1" w:styleId="ListLabel2737">
    <w:name w:val="ListLabel 2737"/>
    <w:qFormat/>
    <w:rPr>
      <w:rFonts w:cs="OpenSymbol;Arial Unicode MS"/>
    </w:rPr>
  </w:style>
  <w:style w:type="character" w:customStyle="1" w:styleId="ListLabel2738">
    <w:name w:val="ListLabel 2738"/>
    <w:qFormat/>
    <w:rPr>
      <w:rFonts w:cs="OpenSymbol;Arial Unicode MS"/>
    </w:rPr>
  </w:style>
  <w:style w:type="character" w:customStyle="1" w:styleId="ListLabel2739">
    <w:name w:val="ListLabel 2739"/>
    <w:qFormat/>
    <w:rPr>
      <w:rFonts w:cs="OpenSymbol;Arial Unicode MS"/>
    </w:rPr>
  </w:style>
  <w:style w:type="character" w:customStyle="1" w:styleId="ListLabel2740">
    <w:name w:val="ListLabel 2740"/>
    <w:qFormat/>
    <w:rPr>
      <w:rFonts w:cs="OpenSymbol;Arial Unicode MS"/>
    </w:rPr>
  </w:style>
  <w:style w:type="character" w:customStyle="1" w:styleId="ListLabel2741">
    <w:name w:val="ListLabel 2741"/>
    <w:qFormat/>
    <w:rPr>
      <w:rFonts w:cs="OpenSymbol;Arial Unicode MS"/>
    </w:rPr>
  </w:style>
  <w:style w:type="character" w:customStyle="1" w:styleId="ListLabel2742">
    <w:name w:val="ListLabel 2742"/>
    <w:qFormat/>
    <w:rPr>
      <w:rFonts w:cs="OpenSymbol;Arial Unicode MS"/>
    </w:rPr>
  </w:style>
  <w:style w:type="character" w:customStyle="1" w:styleId="ListLabel2743">
    <w:name w:val="ListLabel 2743"/>
    <w:qFormat/>
    <w:rPr>
      <w:rFonts w:cs="OpenSymbol;Arial Unicode MS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</w:rPr>
  </w:style>
  <w:style w:type="character" w:customStyle="1" w:styleId="ListLabel2753">
    <w:name w:val="ListLabel 2753"/>
    <w:qFormat/>
    <w:rPr>
      <w:rFonts w:cs="OpenSymbol;Arial Unicode MS"/>
    </w:rPr>
  </w:style>
  <w:style w:type="character" w:customStyle="1" w:styleId="ListLabel2754">
    <w:name w:val="ListLabel 2754"/>
    <w:qFormat/>
    <w:rPr>
      <w:rFonts w:cs="OpenSymbol;Arial Unicode MS"/>
    </w:rPr>
  </w:style>
  <w:style w:type="character" w:customStyle="1" w:styleId="ListLabel2755">
    <w:name w:val="ListLabel 2755"/>
    <w:qFormat/>
    <w:rPr>
      <w:rFonts w:cs="OpenSymbol;Arial Unicode MS"/>
    </w:rPr>
  </w:style>
  <w:style w:type="character" w:customStyle="1" w:styleId="ListLabel2756">
    <w:name w:val="ListLabel 2756"/>
    <w:qFormat/>
    <w:rPr>
      <w:rFonts w:cs="OpenSymbol;Arial Unicode MS"/>
    </w:rPr>
  </w:style>
  <w:style w:type="character" w:customStyle="1" w:styleId="ListLabel2757">
    <w:name w:val="ListLabel 2757"/>
    <w:qFormat/>
    <w:rPr>
      <w:rFonts w:cs="OpenSymbol;Arial Unicode MS"/>
    </w:rPr>
  </w:style>
  <w:style w:type="character" w:customStyle="1" w:styleId="ListLabel2758">
    <w:name w:val="ListLabel 2758"/>
    <w:qFormat/>
    <w:rPr>
      <w:rFonts w:cs="OpenSymbol;Arial Unicode MS"/>
    </w:rPr>
  </w:style>
  <w:style w:type="character" w:customStyle="1" w:styleId="ListLabel2759">
    <w:name w:val="ListLabel 2759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Symbol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Symbol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Symbol"/>
    </w:rPr>
  </w:style>
  <w:style w:type="character" w:customStyle="1" w:styleId="ListLabel2767">
    <w:name w:val="ListLabel 2767"/>
    <w:qFormat/>
    <w:rPr>
      <w:rFonts w:cs="Symbol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  <w:lang w:val="el-GR"/>
    </w:rPr>
  </w:style>
  <w:style w:type="character" w:customStyle="1" w:styleId="ListLabel2769">
    <w:name w:val="ListLabel 2769"/>
    <w:qFormat/>
    <w:rPr>
      <w:rFonts w:ascii="Symbol" w:hAnsi="Symbol" w:cs="Symbol"/>
      <w:sz w:val="22"/>
      <w:szCs w:val="22"/>
      <w:lang w:val="el-GR"/>
    </w:rPr>
  </w:style>
  <w:style w:type="character" w:customStyle="1" w:styleId="ListLabel2770">
    <w:name w:val="ListLabel 2770"/>
    <w:qFormat/>
    <w:rPr>
      <w:rFonts w:cs="OpenSymbol;Arial Unicode MS"/>
      <w:sz w:val="22"/>
      <w:szCs w:val="22"/>
      <w:lang w:val="el-GR"/>
    </w:rPr>
  </w:style>
  <w:style w:type="character" w:customStyle="1" w:styleId="ListLabel2771">
    <w:name w:val="ListLabel 2771"/>
    <w:qFormat/>
    <w:rPr>
      <w:rFonts w:cs="OpenSymbol;Arial Unicode MS"/>
      <w:sz w:val="22"/>
      <w:szCs w:val="22"/>
      <w:lang w:val="el-GR"/>
    </w:rPr>
  </w:style>
  <w:style w:type="character" w:customStyle="1" w:styleId="ListLabel2772">
    <w:name w:val="ListLabel 277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773">
    <w:name w:val="ListLabel 2773"/>
    <w:qFormat/>
    <w:rPr>
      <w:rFonts w:cs="OpenSymbol;Arial Unicode MS"/>
      <w:sz w:val="22"/>
      <w:szCs w:val="22"/>
      <w:lang w:val="el-GR"/>
    </w:rPr>
  </w:style>
  <w:style w:type="character" w:customStyle="1" w:styleId="ListLabel2774">
    <w:name w:val="ListLabel 2774"/>
    <w:qFormat/>
    <w:rPr>
      <w:rFonts w:cs="OpenSymbol;Arial Unicode MS"/>
      <w:sz w:val="22"/>
    </w:rPr>
  </w:style>
  <w:style w:type="character" w:customStyle="1" w:styleId="ListLabel2775">
    <w:name w:val="ListLabel 2775"/>
    <w:qFormat/>
    <w:rPr>
      <w:rFonts w:cs="OpenSymbol;Arial Unicode MS"/>
      <w:sz w:val="22"/>
      <w:szCs w:val="22"/>
      <w:lang w:val="el-GR"/>
    </w:rPr>
  </w:style>
  <w:style w:type="character" w:customStyle="1" w:styleId="ListLabel2776">
    <w:name w:val="ListLabel 2776"/>
    <w:qFormat/>
    <w:rPr>
      <w:rFonts w:cs="OpenSymbol;Arial Unicode MS"/>
      <w:sz w:val="22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rFonts w:cs="OpenSymbol;Arial Unicode MS"/>
    </w:rPr>
  </w:style>
  <w:style w:type="character" w:customStyle="1" w:styleId="ListLabel2780">
    <w:name w:val="ListLabel 2780"/>
    <w:qFormat/>
    <w:rPr>
      <w:rFonts w:cs="OpenSymbol;Arial Unicode MS"/>
    </w:rPr>
  </w:style>
  <w:style w:type="character" w:customStyle="1" w:styleId="ListLabel2781">
    <w:name w:val="ListLabel 2781"/>
    <w:qFormat/>
    <w:rPr>
      <w:rFonts w:cs="OpenSymbol;Arial Unicode MS"/>
    </w:rPr>
  </w:style>
  <w:style w:type="character" w:customStyle="1" w:styleId="ListLabel2782">
    <w:name w:val="ListLabel 2782"/>
    <w:qFormat/>
    <w:rPr>
      <w:rFonts w:cs="OpenSymbol;Arial Unicode MS"/>
    </w:rPr>
  </w:style>
  <w:style w:type="character" w:customStyle="1" w:styleId="ListLabel2783">
    <w:name w:val="ListLabel 2783"/>
    <w:qFormat/>
    <w:rPr>
      <w:rFonts w:cs="OpenSymbol;Arial Unicode MS"/>
    </w:rPr>
  </w:style>
  <w:style w:type="character" w:customStyle="1" w:styleId="ListLabel2784">
    <w:name w:val="ListLabel 2784"/>
    <w:qFormat/>
    <w:rPr>
      <w:rFonts w:cs="OpenSymbol;Arial Unicode MS"/>
    </w:rPr>
  </w:style>
  <w:style w:type="character" w:customStyle="1" w:styleId="ListLabel2785">
    <w:name w:val="ListLabel 2785"/>
    <w:qFormat/>
    <w:rPr>
      <w:rFonts w:cs="OpenSymbol;Arial Unicode MS"/>
      <w:sz w:val="22"/>
      <w:szCs w:val="22"/>
      <w:lang w:val="el-GR"/>
    </w:rPr>
  </w:style>
  <w:style w:type="character" w:customStyle="1" w:styleId="ListLabel2786">
    <w:name w:val="ListLabel 2786"/>
    <w:qFormat/>
    <w:rPr>
      <w:rFonts w:cs="OpenSymbol;Arial Unicode MS"/>
      <w:sz w:val="22"/>
      <w:szCs w:val="22"/>
      <w:lang w:val="el-GR"/>
    </w:rPr>
  </w:style>
  <w:style w:type="character" w:customStyle="1" w:styleId="ListLabel2787">
    <w:name w:val="ListLabel 2787"/>
    <w:qFormat/>
    <w:rPr>
      <w:rFonts w:cs="OpenSymbol;Arial Unicode MS"/>
      <w:sz w:val="22"/>
      <w:szCs w:val="22"/>
      <w:lang w:val="el-GR"/>
    </w:rPr>
  </w:style>
  <w:style w:type="character" w:customStyle="1" w:styleId="ListLabel2788">
    <w:name w:val="ListLabel 2788"/>
    <w:qFormat/>
    <w:rPr>
      <w:sz w:val="22"/>
      <w:szCs w:val="22"/>
    </w:rPr>
  </w:style>
  <w:style w:type="character" w:customStyle="1" w:styleId="ListLabel2789">
    <w:name w:val="ListLabel 2789"/>
    <w:qFormat/>
    <w:rPr>
      <w:rFonts w:ascii="Symbol" w:hAnsi="Symbol" w:cs="OpenSymbol;Arial Unicode MS"/>
      <w:sz w:val="22"/>
    </w:rPr>
  </w:style>
  <w:style w:type="character" w:customStyle="1" w:styleId="ListLabel2790">
    <w:name w:val="ListLabel 2790"/>
    <w:qFormat/>
    <w:rPr>
      <w:rFonts w:cs="Symbol"/>
      <w:sz w:val="22"/>
      <w:szCs w:val="22"/>
    </w:rPr>
  </w:style>
  <w:style w:type="character" w:customStyle="1" w:styleId="ListLabel2791">
    <w:name w:val="ListLabel 2791"/>
    <w:qFormat/>
    <w:rPr>
      <w:rFonts w:cs="OpenSymbol;Arial Unicode MS"/>
    </w:rPr>
  </w:style>
  <w:style w:type="character" w:customStyle="1" w:styleId="ListLabel2792">
    <w:name w:val="ListLabel 2792"/>
    <w:qFormat/>
    <w:rPr>
      <w:rFonts w:cs="OpenSymbol;Arial Unicode MS"/>
    </w:rPr>
  </w:style>
  <w:style w:type="character" w:customStyle="1" w:styleId="ListLabel2793">
    <w:name w:val="ListLabel 2793"/>
    <w:qFormat/>
    <w:rPr>
      <w:rFonts w:cs="OpenSymbol;Arial Unicode MS"/>
    </w:rPr>
  </w:style>
  <w:style w:type="character" w:customStyle="1" w:styleId="ListLabel2794">
    <w:name w:val="ListLabel 2794"/>
    <w:qFormat/>
    <w:rPr>
      <w:rFonts w:cs="OpenSymbol;Arial Unicode MS"/>
    </w:rPr>
  </w:style>
  <w:style w:type="character" w:customStyle="1" w:styleId="ListLabel2795">
    <w:name w:val="ListLabel 2795"/>
    <w:qFormat/>
    <w:rPr>
      <w:rFonts w:cs="OpenSymbol;Arial Unicode MS"/>
    </w:rPr>
  </w:style>
  <w:style w:type="character" w:customStyle="1" w:styleId="ListLabel2796">
    <w:name w:val="ListLabel 2796"/>
    <w:qFormat/>
    <w:rPr>
      <w:rFonts w:cs="OpenSymbol;Arial Unicode MS"/>
    </w:rPr>
  </w:style>
  <w:style w:type="character" w:customStyle="1" w:styleId="ListLabel2797">
    <w:name w:val="ListLabel 2797"/>
    <w:qFormat/>
    <w:rPr>
      <w:rFonts w:cs="OpenSymbol;Arial Unicode MS"/>
    </w:rPr>
  </w:style>
  <w:style w:type="character" w:customStyle="1" w:styleId="ListLabel2798">
    <w:name w:val="ListLabel 2798"/>
    <w:qFormat/>
    <w:rPr>
      <w:rFonts w:cs="OpenSymbol;Arial Unicode MS"/>
    </w:rPr>
  </w:style>
  <w:style w:type="character" w:customStyle="1" w:styleId="ListLabel2799">
    <w:name w:val="ListLabel 2799"/>
    <w:qFormat/>
    <w:rPr>
      <w:rFonts w:cs="OpenSymbol;Arial Unicode MS"/>
    </w:rPr>
  </w:style>
  <w:style w:type="character" w:customStyle="1" w:styleId="ListLabel2800">
    <w:name w:val="ListLabel 2800"/>
    <w:qFormat/>
    <w:rPr>
      <w:rFonts w:cs="OpenSymbol;Arial Unicode MS"/>
    </w:rPr>
  </w:style>
  <w:style w:type="character" w:customStyle="1" w:styleId="ListLabel2801">
    <w:name w:val="ListLabel 2801"/>
    <w:qFormat/>
    <w:rPr>
      <w:rFonts w:cs="OpenSymbol;Arial Unicode MS"/>
      <w:sz w:val="22"/>
      <w:szCs w:val="22"/>
      <w:lang w:val="el-GR"/>
    </w:rPr>
  </w:style>
  <w:style w:type="character" w:customStyle="1" w:styleId="ListLabel2802">
    <w:name w:val="ListLabel 2802"/>
    <w:qFormat/>
    <w:rPr>
      <w:rFonts w:cs="OpenSymbol;Arial Unicode MS"/>
      <w:sz w:val="22"/>
      <w:szCs w:val="22"/>
      <w:lang w:val="el-GR"/>
    </w:rPr>
  </w:style>
  <w:style w:type="character" w:customStyle="1" w:styleId="ListLabel2803">
    <w:name w:val="ListLabel 2803"/>
    <w:qFormat/>
    <w:rPr>
      <w:rFonts w:cs="OpenSymbol;Arial Unicode MS"/>
      <w:sz w:val="22"/>
    </w:rPr>
  </w:style>
  <w:style w:type="character" w:customStyle="1" w:styleId="ListLabel2804">
    <w:name w:val="ListLabel 2804"/>
    <w:qFormat/>
    <w:rPr>
      <w:rFonts w:cs="OpenSymbol;Arial Unicode MS"/>
      <w:sz w:val="22"/>
    </w:rPr>
  </w:style>
  <w:style w:type="character" w:customStyle="1" w:styleId="ListLabel2805">
    <w:name w:val="ListLabel 2805"/>
    <w:qFormat/>
    <w:rPr>
      <w:rFonts w:cs="OpenSymbol;Arial Unicode MS"/>
      <w:sz w:val="22"/>
      <w:szCs w:val="22"/>
      <w:lang w:val="el-GR"/>
    </w:rPr>
  </w:style>
  <w:style w:type="character" w:customStyle="1" w:styleId="ListLabel2806">
    <w:name w:val="ListLabel 2806"/>
    <w:qFormat/>
    <w:rPr>
      <w:rFonts w:cs="OpenSymbol;Arial Unicode MS"/>
      <w:sz w:val="22"/>
    </w:rPr>
  </w:style>
  <w:style w:type="character" w:customStyle="1" w:styleId="ListLabel2807">
    <w:name w:val="ListLabel 2807"/>
    <w:qFormat/>
    <w:rPr>
      <w:rFonts w:cs="Mangal;Courier New"/>
      <w:sz w:val="22"/>
    </w:rPr>
  </w:style>
  <w:style w:type="character" w:customStyle="1" w:styleId="ListLabel2808">
    <w:name w:val="ListLabel 2808"/>
    <w:qFormat/>
    <w:rPr>
      <w:rFonts w:cs="OpenSymbol;Arial Unicode MS"/>
      <w:sz w:val="22"/>
    </w:rPr>
  </w:style>
  <w:style w:type="character" w:customStyle="1" w:styleId="ListLabel2809">
    <w:name w:val="ListLabel 2809"/>
    <w:qFormat/>
    <w:rPr>
      <w:rFonts w:cs="OpenSymbol;Arial Unicode MS"/>
      <w:sz w:val="22"/>
    </w:rPr>
  </w:style>
  <w:style w:type="character" w:customStyle="1" w:styleId="ListLabel2810">
    <w:name w:val="ListLabel 2810"/>
    <w:qFormat/>
    <w:rPr>
      <w:rFonts w:cs="OpenSymbol;Arial Unicode MS"/>
    </w:rPr>
  </w:style>
  <w:style w:type="character" w:customStyle="1" w:styleId="ListLabel2811">
    <w:name w:val="ListLabel 2811"/>
    <w:qFormat/>
    <w:rPr>
      <w:rFonts w:cs="OpenSymbol;Arial Unicode MS"/>
    </w:rPr>
  </w:style>
  <w:style w:type="character" w:customStyle="1" w:styleId="ListLabel2812">
    <w:name w:val="ListLabel 2812"/>
    <w:qFormat/>
    <w:rPr>
      <w:rFonts w:cs="OpenSymbol;Arial Unicode MS"/>
    </w:rPr>
  </w:style>
  <w:style w:type="character" w:customStyle="1" w:styleId="ListLabel2813">
    <w:name w:val="ListLabel 2813"/>
    <w:qFormat/>
    <w:rPr>
      <w:rFonts w:cs="OpenSymbol;Arial Unicode MS"/>
    </w:rPr>
  </w:style>
  <w:style w:type="character" w:customStyle="1" w:styleId="ListLabel2814">
    <w:name w:val="ListLabel 2814"/>
    <w:qFormat/>
    <w:rPr>
      <w:rFonts w:cs="OpenSymbol;Arial Unicode MS"/>
    </w:rPr>
  </w:style>
  <w:style w:type="character" w:customStyle="1" w:styleId="ListLabel2815">
    <w:name w:val="ListLabel 2815"/>
    <w:qFormat/>
    <w:rPr>
      <w:rFonts w:cs="OpenSymbol;Arial Unicode MS"/>
    </w:rPr>
  </w:style>
  <w:style w:type="character" w:customStyle="1" w:styleId="ListLabel2816">
    <w:name w:val="ListLabel 2816"/>
    <w:qFormat/>
    <w:rPr>
      <w:rFonts w:cs="OpenSymbol;Arial Unicode MS"/>
    </w:rPr>
  </w:style>
  <w:style w:type="character" w:customStyle="1" w:styleId="ListLabel2817">
    <w:name w:val="ListLabel 2817"/>
    <w:qFormat/>
    <w:rPr>
      <w:rFonts w:cs="OpenSymbol;Arial Unicode MS"/>
    </w:rPr>
  </w:style>
  <w:style w:type="character" w:customStyle="1" w:styleId="ListLabel2818">
    <w:name w:val="ListLabel 2818"/>
    <w:qFormat/>
    <w:rPr>
      <w:rFonts w:cs="OpenSymbol;Arial Unicode MS"/>
      <w:sz w:val="22"/>
    </w:rPr>
  </w:style>
  <w:style w:type="character" w:customStyle="1" w:styleId="ListLabel2819">
    <w:name w:val="ListLabel 2819"/>
    <w:qFormat/>
    <w:rPr>
      <w:rFonts w:cs="OpenSymbol;Arial Unicode MS"/>
    </w:rPr>
  </w:style>
  <w:style w:type="character" w:customStyle="1" w:styleId="ListLabel2820">
    <w:name w:val="ListLabel 2820"/>
    <w:qFormat/>
    <w:rPr>
      <w:rFonts w:cs="OpenSymbol;Arial Unicode MS"/>
    </w:rPr>
  </w:style>
  <w:style w:type="character" w:customStyle="1" w:styleId="ListLabel2821">
    <w:name w:val="ListLabel 2821"/>
    <w:qFormat/>
    <w:rPr>
      <w:rFonts w:cs="OpenSymbol;Arial Unicode MS"/>
    </w:rPr>
  </w:style>
  <w:style w:type="character" w:customStyle="1" w:styleId="ListLabel2822">
    <w:name w:val="ListLabel 2822"/>
    <w:qFormat/>
    <w:rPr>
      <w:rFonts w:cs="OpenSymbol;Arial Unicode MS"/>
    </w:rPr>
  </w:style>
  <w:style w:type="character" w:customStyle="1" w:styleId="ListLabel2823">
    <w:name w:val="ListLabel 2823"/>
    <w:qFormat/>
    <w:rPr>
      <w:rFonts w:cs="OpenSymbol;Arial Unicode MS"/>
    </w:rPr>
  </w:style>
  <w:style w:type="character" w:customStyle="1" w:styleId="ListLabel2824">
    <w:name w:val="ListLabel 2824"/>
    <w:qFormat/>
    <w:rPr>
      <w:rFonts w:cs="OpenSymbol;Arial Unicode MS"/>
    </w:rPr>
  </w:style>
  <w:style w:type="character" w:customStyle="1" w:styleId="ListLabel2825">
    <w:name w:val="ListLabel 2825"/>
    <w:qFormat/>
    <w:rPr>
      <w:rFonts w:cs="OpenSymbol;Arial Unicode MS"/>
    </w:rPr>
  </w:style>
  <w:style w:type="character" w:customStyle="1" w:styleId="ListLabel2826">
    <w:name w:val="ListLabel 2826"/>
    <w:qFormat/>
    <w:rPr>
      <w:rFonts w:cs="OpenSymbol;Arial Unicode MS"/>
    </w:rPr>
  </w:style>
  <w:style w:type="character" w:customStyle="1" w:styleId="ListLabel2827">
    <w:name w:val="ListLabel 2827"/>
    <w:qFormat/>
    <w:rPr>
      <w:rFonts w:cs="OpenSymbol;Arial Unicode MS"/>
      <w:sz w:val="22"/>
    </w:rPr>
  </w:style>
  <w:style w:type="character" w:customStyle="1" w:styleId="ListLabel2828">
    <w:name w:val="ListLabel 2828"/>
    <w:qFormat/>
    <w:rPr>
      <w:rFonts w:cs="OpenSymbol;Arial Unicode MS"/>
    </w:rPr>
  </w:style>
  <w:style w:type="character" w:customStyle="1" w:styleId="ListLabel2829">
    <w:name w:val="ListLabel 2829"/>
    <w:qFormat/>
    <w:rPr>
      <w:rFonts w:cs="OpenSymbol;Arial Unicode MS"/>
    </w:rPr>
  </w:style>
  <w:style w:type="character" w:customStyle="1" w:styleId="ListLabel2830">
    <w:name w:val="ListLabel 2830"/>
    <w:qFormat/>
    <w:rPr>
      <w:rFonts w:cs="OpenSymbol;Arial Unicode MS"/>
    </w:rPr>
  </w:style>
  <w:style w:type="character" w:customStyle="1" w:styleId="ListLabel2831">
    <w:name w:val="ListLabel 2831"/>
    <w:qFormat/>
    <w:rPr>
      <w:rFonts w:cs="OpenSymbol;Arial Unicode MS"/>
    </w:rPr>
  </w:style>
  <w:style w:type="character" w:customStyle="1" w:styleId="ListLabel2832">
    <w:name w:val="ListLabel 2832"/>
    <w:qFormat/>
    <w:rPr>
      <w:rFonts w:cs="OpenSymbol;Arial Unicode MS"/>
    </w:rPr>
  </w:style>
  <w:style w:type="character" w:customStyle="1" w:styleId="ListLabel2833">
    <w:name w:val="ListLabel 2833"/>
    <w:qFormat/>
    <w:rPr>
      <w:rFonts w:cs="OpenSymbol;Arial Unicode MS"/>
    </w:rPr>
  </w:style>
  <w:style w:type="character" w:customStyle="1" w:styleId="ListLabel2834">
    <w:name w:val="ListLabel 2834"/>
    <w:qFormat/>
    <w:rPr>
      <w:rFonts w:cs="OpenSymbol;Arial Unicode MS"/>
    </w:rPr>
  </w:style>
  <w:style w:type="character" w:customStyle="1" w:styleId="ListLabel2835">
    <w:name w:val="ListLabel 2835"/>
    <w:qFormat/>
    <w:rPr>
      <w:rFonts w:cs="OpenSymbol;Arial Unicode MS"/>
    </w:rPr>
  </w:style>
  <w:style w:type="character" w:customStyle="1" w:styleId="ListLabel2836">
    <w:name w:val="ListLabel 2836"/>
    <w:qFormat/>
    <w:rPr>
      <w:rFonts w:cs="OpenSymbol;Arial Unicode MS"/>
      <w:sz w:val="22"/>
      <w:szCs w:val="22"/>
    </w:rPr>
  </w:style>
  <w:style w:type="character" w:customStyle="1" w:styleId="ListLabel2837">
    <w:name w:val="ListLabel 2837"/>
    <w:qFormat/>
    <w:rPr>
      <w:rFonts w:cs="OpenSymbol;Arial Unicode MS"/>
      <w:sz w:val="22"/>
      <w:szCs w:val="22"/>
    </w:rPr>
  </w:style>
  <w:style w:type="character" w:customStyle="1" w:styleId="ListLabel2838">
    <w:name w:val="ListLabel 2838"/>
    <w:qFormat/>
    <w:rPr>
      <w:rFonts w:cs="OpenSymbol;Arial Unicode MS"/>
      <w:sz w:val="22"/>
      <w:szCs w:val="22"/>
    </w:rPr>
  </w:style>
  <w:style w:type="character" w:customStyle="1" w:styleId="ListLabel2839">
    <w:name w:val="ListLabel 2839"/>
    <w:qFormat/>
    <w:rPr>
      <w:rFonts w:cs="OpenSymbol;Arial Unicode MS"/>
      <w:sz w:val="22"/>
      <w:szCs w:val="22"/>
    </w:rPr>
  </w:style>
  <w:style w:type="character" w:customStyle="1" w:styleId="ListLabel2840">
    <w:name w:val="ListLabel 2840"/>
    <w:qFormat/>
    <w:rPr>
      <w:rFonts w:cs="OpenSymbol;Arial Unicode MS"/>
      <w:sz w:val="22"/>
      <w:szCs w:val="22"/>
    </w:rPr>
  </w:style>
  <w:style w:type="character" w:customStyle="1" w:styleId="ListLabel2841">
    <w:name w:val="ListLabel 2841"/>
    <w:qFormat/>
    <w:rPr>
      <w:rFonts w:cs="OpenSymbol;Arial Unicode MS"/>
      <w:sz w:val="22"/>
      <w:szCs w:val="22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</w:rPr>
  </w:style>
  <w:style w:type="character" w:customStyle="1" w:styleId="ListLabel2843">
    <w:name w:val="ListLabel 2843"/>
    <w:qFormat/>
    <w:rPr>
      <w:rFonts w:cs="OpenSymbol;Arial Unicode MS"/>
      <w:sz w:val="22"/>
      <w:szCs w:val="22"/>
    </w:rPr>
  </w:style>
  <w:style w:type="character" w:customStyle="1" w:styleId="ListLabel2844">
    <w:name w:val="ListLabel 2844"/>
    <w:qFormat/>
    <w:rPr>
      <w:rFonts w:cs="OpenSymbol;Arial Unicode MS"/>
      <w:sz w:val="22"/>
      <w:szCs w:val="22"/>
    </w:rPr>
  </w:style>
  <w:style w:type="character" w:customStyle="1" w:styleId="ListLabel2845">
    <w:name w:val="ListLabel 2845"/>
    <w:qFormat/>
    <w:rPr>
      <w:rFonts w:cs="OpenSymbol;Arial Unicode MS"/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  <w:szCs w:val="22"/>
    </w:rPr>
  </w:style>
  <w:style w:type="character" w:customStyle="1" w:styleId="ListLabel2847">
    <w:name w:val="ListLabel 2847"/>
    <w:qFormat/>
    <w:rPr>
      <w:rFonts w:cs="OpenSymbol;Arial Unicode MS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  <w:sz w:val="22"/>
      <w:szCs w:val="22"/>
    </w:rPr>
  </w:style>
  <w:style w:type="character" w:customStyle="1" w:styleId="ListLabel2849">
    <w:name w:val="ListLabel 2849"/>
    <w:qFormat/>
    <w:rPr>
      <w:rFonts w:cs="OpenSymbol;Arial Unicode MS"/>
      <w:sz w:val="22"/>
      <w:szCs w:val="22"/>
    </w:rPr>
  </w:style>
  <w:style w:type="character" w:customStyle="1" w:styleId="ListLabel2850">
    <w:name w:val="ListLabel 2850"/>
    <w:qFormat/>
    <w:rPr>
      <w:rFonts w:cs="OpenSymbol;Arial Unicode MS"/>
      <w:sz w:val="22"/>
      <w:szCs w:val="22"/>
    </w:rPr>
  </w:style>
  <w:style w:type="character" w:customStyle="1" w:styleId="ListLabel2851">
    <w:name w:val="ListLabel 2851"/>
    <w:qFormat/>
    <w:rPr>
      <w:rFonts w:cs="OpenSymbol;Arial Unicode MS"/>
      <w:sz w:val="22"/>
      <w:szCs w:val="22"/>
    </w:rPr>
  </w:style>
  <w:style w:type="character" w:customStyle="1" w:styleId="ListLabel2852">
    <w:name w:val="ListLabel 2852"/>
    <w:qFormat/>
    <w:rPr>
      <w:rFonts w:cs="OpenSymbol;Arial Unicode MS"/>
      <w:sz w:val="22"/>
      <w:szCs w:val="22"/>
    </w:rPr>
  </w:style>
  <w:style w:type="character" w:customStyle="1" w:styleId="ListLabel2853">
    <w:name w:val="ListLabel 2853"/>
    <w:qFormat/>
    <w:rPr>
      <w:rFonts w:cs="OpenSymbol;Arial Unicode MS"/>
      <w:sz w:val="22"/>
      <w:szCs w:val="22"/>
    </w:rPr>
  </w:style>
  <w:style w:type="character" w:customStyle="1" w:styleId="ListLabel2854">
    <w:name w:val="ListLabel 2854"/>
    <w:qFormat/>
    <w:rPr>
      <w:rFonts w:cs="OpenSymbol;Arial Unicode MS"/>
      <w:sz w:val="22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OpenSymbol;Arial Unicode MS"/>
    </w:rPr>
  </w:style>
  <w:style w:type="character" w:customStyle="1" w:styleId="ListLabel2860">
    <w:name w:val="ListLabel 2860"/>
    <w:qFormat/>
    <w:rPr>
      <w:rFonts w:cs="OpenSymbol;Arial Unicode MS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</w:rPr>
  </w:style>
  <w:style w:type="character" w:customStyle="1" w:styleId="ListLabel2863">
    <w:name w:val="ListLabel 2863"/>
    <w:qFormat/>
    <w:rPr>
      <w:rFonts w:cs="OpenSymbol;Arial Unicode MS"/>
      <w:sz w:val="22"/>
      <w:szCs w:val="22"/>
    </w:rPr>
  </w:style>
  <w:style w:type="character" w:customStyle="1" w:styleId="ListLabel2864">
    <w:name w:val="ListLabel 2864"/>
    <w:qFormat/>
    <w:rPr>
      <w:rFonts w:cs="OpenSymbol;Arial Unicode MS"/>
      <w:sz w:val="22"/>
      <w:szCs w:val="22"/>
    </w:rPr>
  </w:style>
  <w:style w:type="character" w:customStyle="1" w:styleId="ListLabel2865">
    <w:name w:val="ListLabel 2865"/>
    <w:qFormat/>
    <w:rPr>
      <w:rFonts w:cs="OpenSymbol;Arial Unicode MS"/>
      <w:sz w:val="22"/>
      <w:szCs w:val="22"/>
    </w:rPr>
  </w:style>
  <w:style w:type="character" w:customStyle="1" w:styleId="ListLabel2866">
    <w:name w:val="ListLabel 2866"/>
    <w:qFormat/>
    <w:rPr>
      <w:rFonts w:cs="OpenSymbol;Arial Unicode MS"/>
      <w:sz w:val="22"/>
      <w:szCs w:val="22"/>
    </w:rPr>
  </w:style>
  <w:style w:type="character" w:customStyle="1" w:styleId="ListLabel2867">
    <w:name w:val="ListLabel 2867"/>
    <w:qFormat/>
    <w:rPr>
      <w:rFonts w:cs="OpenSymbol;Arial Unicode MS"/>
      <w:sz w:val="22"/>
      <w:szCs w:val="22"/>
    </w:rPr>
  </w:style>
  <w:style w:type="character" w:customStyle="1" w:styleId="ListLabel2868">
    <w:name w:val="ListLabel 2868"/>
    <w:qFormat/>
    <w:rPr>
      <w:rFonts w:cs="OpenSymbol;Arial Unicode MS"/>
      <w:sz w:val="22"/>
      <w:szCs w:val="22"/>
    </w:rPr>
  </w:style>
  <w:style w:type="character" w:customStyle="1" w:styleId="ListLabel2869">
    <w:name w:val="ListLabel 2869"/>
    <w:qFormat/>
    <w:rPr>
      <w:rFonts w:cs="OpenSymbol;Arial Unicode MS"/>
      <w:sz w:val="22"/>
      <w:szCs w:val="22"/>
    </w:rPr>
  </w:style>
  <w:style w:type="character" w:customStyle="1" w:styleId="ListLabel2870">
    <w:name w:val="ListLabel 2870"/>
    <w:qFormat/>
    <w:rPr>
      <w:rFonts w:cs="OpenSymbol;Arial Unicode MS"/>
      <w:sz w:val="22"/>
      <w:szCs w:val="22"/>
    </w:rPr>
  </w:style>
  <w:style w:type="character" w:customStyle="1" w:styleId="ListLabel2871">
    <w:name w:val="ListLabel 2871"/>
    <w:qFormat/>
    <w:rPr>
      <w:rFonts w:cs="OpenSymbol;Arial Unicode MS"/>
      <w:sz w:val="22"/>
      <w:szCs w:val="22"/>
    </w:rPr>
  </w:style>
  <w:style w:type="character" w:customStyle="1" w:styleId="ListLabel2872">
    <w:name w:val="ListLabel 2872"/>
    <w:qFormat/>
    <w:rPr>
      <w:rFonts w:cs="OpenSymbol;Arial Unicode MS"/>
      <w:sz w:val="22"/>
      <w:szCs w:val="22"/>
      <w:lang w:val="el-GR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cs="OpenSymbol;Arial Unicode MS"/>
    </w:rPr>
  </w:style>
  <w:style w:type="character" w:customStyle="1" w:styleId="ListLabel2875">
    <w:name w:val="ListLabel 2875"/>
    <w:qFormat/>
    <w:rPr>
      <w:rFonts w:cs="OpenSymbol;Arial Unicode MS"/>
    </w:rPr>
  </w:style>
  <w:style w:type="character" w:customStyle="1" w:styleId="ListLabel2876">
    <w:name w:val="ListLabel 2876"/>
    <w:qFormat/>
    <w:rPr>
      <w:rFonts w:cs="OpenSymbol;Arial Unicode MS"/>
    </w:rPr>
  </w:style>
  <w:style w:type="character" w:customStyle="1" w:styleId="ListLabel2877">
    <w:name w:val="ListLabel 2877"/>
    <w:qFormat/>
    <w:rPr>
      <w:rFonts w:cs="OpenSymbol;Arial Unicode MS"/>
    </w:rPr>
  </w:style>
  <w:style w:type="character" w:customStyle="1" w:styleId="ListLabel2878">
    <w:name w:val="ListLabel 2878"/>
    <w:qFormat/>
    <w:rPr>
      <w:rFonts w:cs="OpenSymbol;Arial Unicode MS"/>
    </w:rPr>
  </w:style>
  <w:style w:type="character" w:customStyle="1" w:styleId="ListLabel2879">
    <w:name w:val="ListLabel 2879"/>
    <w:qFormat/>
    <w:rPr>
      <w:rFonts w:cs="OpenSymbol;Arial Unicode MS"/>
    </w:rPr>
  </w:style>
  <w:style w:type="character" w:customStyle="1" w:styleId="ListLabel2880">
    <w:name w:val="ListLabel 2880"/>
    <w:qFormat/>
    <w:rPr>
      <w:rFonts w:cs="OpenSymbol;Arial Unicode MS"/>
    </w:rPr>
  </w:style>
  <w:style w:type="character" w:customStyle="1" w:styleId="ListLabel2881">
    <w:name w:val="ListLabel 2881"/>
    <w:qFormat/>
    <w:rPr>
      <w:rFonts w:cs="OpenSymbol;Arial Unicode MS"/>
      <w:sz w:val="22"/>
      <w:szCs w:val="22"/>
    </w:rPr>
  </w:style>
  <w:style w:type="character" w:customStyle="1" w:styleId="ListLabel2882">
    <w:name w:val="ListLabel 2882"/>
    <w:qFormat/>
    <w:rPr>
      <w:rFonts w:cs="OpenSymbol;Arial Unicode MS"/>
      <w:sz w:val="22"/>
      <w:szCs w:val="22"/>
    </w:rPr>
  </w:style>
  <w:style w:type="character" w:customStyle="1" w:styleId="ListLabel2883">
    <w:name w:val="ListLabel 2883"/>
    <w:qFormat/>
    <w:rPr>
      <w:rFonts w:cs="OpenSymbol;Arial Unicode MS"/>
      <w:sz w:val="22"/>
      <w:szCs w:val="22"/>
    </w:rPr>
  </w:style>
  <w:style w:type="character" w:customStyle="1" w:styleId="ListLabel2884">
    <w:name w:val="ListLabel 2884"/>
    <w:qFormat/>
    <w:rPr>
      <w:rFonts w:cs="OpenSymbol;Arial Unicode MS"/>
      <w:sz w:val="22"/>
      <w:szCs w:val="22"/>
    </w:rPr>
  </w:style>
  <w:style w:type="character" w:customStyle="1" w:styleId="ListLabel2885">
    <w:name w:val="ListLabel 2885"/>
    <w:qFormat/>
    <w:rPr>
      <w:rFonts w:cs="OpenSymbol;Arial Unicode MS"/>
      <w:sz w:val="22"/>
      <w:szCs w:val="22"/>
    </w:rPr>
  </w:style>
  <w:style w:type="character" w:customStyle="1" w:styleId="ListLabel2886">
    <w:name w:val="ListLabel 2886"/>
    <w:qFormat/>
    <w:rPr>
      <w:rFonts w:cs="OpenSymbol;Arial Unicode MS"/>
      <w:sz w:val="22"/>
      <w:szCs w:val="22"/>
    </w:rPr>
  </w:style>
  <w:style w:type="character" w:customStyle="1" w:styleId="ListLabel2887">
    <w:name w:val="ListLabel 2887"/>
    <w:qFormat/>
    <w:rPr>
      <w:rFonts w:cs="OpenSymbol;Arial Unicode MS"/>
      <w:sz w:val="22"/>
      <w:szCs w:val="22"/>
    </w:rPr>
  </w:style>
  <w:style w:type="character" w:customStyle="1" w:styleId="ListLabel2888">
    <w:name w:val="ListLabel 2888"/>
    <w:qFormat/>
    <w:rPr>
      <w:rFonts w:cs="OpenSymbol;Arial Unicode MS"/>
      <w:sz w:val="22"/>
      <w:szCs w:val="22"/>
    </w:rPr>
  </w:style>
  <w:style w:type="character" w:customStyle="1" w:styleId="ListLabel2889">
    <w:name w:val="ListLabel 2889"/>
    <w:qFormat/>
    <w:rPr>
      <w:rFonts w:cs="OpenSymbol;Arial Unicode MS"/>
      <w:sz w:val="22"/>
      <w:szCs w:val="22"/>
    </w:rPr>
  </w:style>
  <w:style w:type="character" w:customStyle="1" w:styleId="ListLabel2890">
    <w:name w:val="ListLabel 2890"/>
    <w:qFormat/>
    <w:rPr>
      <w:rFonts w:cs="OpenSymbol;Arial Unicode MS"/>
      <w:sz w:val="22"/>
      <w:szCs w:val="22"/>
      <w:lang w:val="el-GR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</w:rPr>
  </w:style>
  <w:style w:type="character" w:customStyle="1" w:styleId="ListLabel2893">
    <w:name w:val="ListLabel 2893"/>
    <w:qFormat/>
    <w:rPr>
      <w:rFonts w:cs="OpenSymbol;Arial Unicode MS"/>
    </w:rPr>
  </w:style>
  <w:style w:type="character" w:customStyle="1" w:styleId="ListLabel2894">
    <w:name w:val="ListLabel 2894"/>
    <w:qFormat/>
    <w:rPr>
      <w:rFonts w:cs="OpenSymbol;Arial Unicode MS"/>
    </w:rPr>
  </w:style>
  <w:style w:type="character" w:customStyle="1" w:styleId="ListLabel2895">
    <w:name w:val="ListLabel 2895"/>
    <w:qFormat/>
    <w:rPr>
      <w:rFonts w:cs="OpenSymbol;Arial Unicode MS"/>
    </w:rPr>
  </w:style>
  <w:style w:type="character" w:customStyle="1" w:styleId="ListLabel2896">
    <w:name w:val="ListLabel 2896"/>
    <w:qFormat/>
    <w:rPr>
      <w:rFonts w:cs="OpenSymbol;Arial Unicode MS"/>
    </w:rPr>
  </w:style>
  <w:style w:type="character" w:customStyle="1" w:styleId="ListLabel2897">
    <w:name w:val="ListLabel 2897"/>
    <w:qFormat/>
    <w:rPr>
      <w:rFonts w:cs="OpenSymbol;Arial Unicode MS"/>
    </w:rPr>
  </w:style>
  <w:style w:type="character" w:customStyle="1" w:styleId="ListLabel2898">
    <w:name w:val="ListLabel 2898"/>
    <w:qFormat/>
    <w:rPr>
      <w:rFonts w:cs="OpenSymbol;Arial Unicode MS"/>
    </w:rPr>
  </w:style>
  <w:style w:type="character" w:customStyle="1" w:styleId="ListLabel2899">
    <w:name w:val="ListLabel 2899"/>
    <w:qFormat/>
    <w:rPr>
      <w:rFonts w:cs="OpenSymbol;Arial Unicode MS"/>
      <w:sz w:val="22"/>
    </w:rPr>
  </w:style>
  <w:style w:type="character" w:customStyle="1" w:styleId="ListLabel2900">
    <w:name w:val="ListLabel 2900"/>
    <w:qFormat/>
    <w:rPr>
      <w:rFonts w:cs="OpenSymbol;Arial Unicode MS"/>
    </w:rPr>
  </w:style>
  <w:style w:type="character" w:customStyle="1" w:styleId="ListLabel2901">
    <w:name w:val="ListLabel 2901"/>
    <w:qFormat/>
    <w:rPr>
      <w:rFonts w:cs="OpenSymbol;Arial Unicode MS"/>
    </w:rPr>
  </w:style>
  <w:style w:type="character" w:customStyle="1" w:styleId="ListLabel2902">
    <w:name w:val="ListLabel 2902"/>
    <w:qFormat/>
    <w:rPr>
      <w:rFonts w:cs="OpenSymbol;Arial Unicode MS"/>
    </w:rPr>
  </w:style>
  <w:style w:type="character" w:customStyle="1" w:styleId="ListLabel2903">
    <w:name w:val="ListLabel 2903"/>
    <w:qFormat/>
    <w:rPr>
      <w:rFonts w:cs="OpenSymbol;Arial Unicode MS"/>
    </w:rPr>
  </w:style>
  <w:style w:type="character" w:customStyle="1" w:styleId="ListLabel2904">
    <w:name w:val="ListLabel 2904"/>
    <w:qFormat/>
    <w:rPr>
      <w:rFonts w:cs="OpenSymbol;Arial Unicode MS"/>
    </w:rPr>
  </w:style>
  <w:style w:type="character" w:customStyle="1" w:styleId="ListLabel2905">
    <w:name w:val="ListLabel 2905"/>
    <w:qFormat/>
    <w:rPr>
      <w:rFonts w:cs="OpenSymbol;Arial Unicode MS"/>
    </w:rPr>
  </w:style>
  <w:style w:type="character" w:customStyle="1" w:styleId="ListLabel2906">
    <w:name w:val="ListLabel 2906"/>
    <w:qFormat/>
    <w:rPr>
      <w:rFonts w:cs="OpenSymbol;Arial Unicode MS"/>
    </w:rPr>
  </w:style>
  <w:style w:type="character" w:customStyle="1" w:styleId="ListLabel2907">
    <w:name w:val="ListLabel 2907"/>
    <w:qFormat/>
    <w:rPr>
      <w:rFonts w:cs="OpenSymbol;Arial Unicode MS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  <w:lang w:val="el-GR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  <w:lang w:val="el-GR"/>
    </w:rPr>
  </w:style>
  <w:style w:type="character" w:customStyle="1" w:styleId="ListLabel2910">
    <w:name w:val="ListLabel 2910"/>
    <w:qFormat/>
    <w:rPr>
      <w:rFonts w:cs="OpenSymbol;Arial Unicode MS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rFonts w:cs="OpenSymbol;Arial Unicode MS"/>
    </w:rPr>
  </w:style>
  <w:style w:type="character" w:customStyle="1" w:styleId="ListLabel2920">
    <w:name w:val="ListLabel 2920"/>
    <w:qFormat/>
    <w:rPr>
      <w:rFonts w:cs="OpenSymbol;Arial Unicode MS"/>
    </w:rPr>
  </w:style>
  <w:style w:type="character" w:customStyle="1" w:styleId="ListLabel2921">
    <w:name w:val="ListLabel 2921"/>
    <w:qFormat/>
    <w:rPr>
      <w:rFonts w:cs="OpenSymbol;Arial Unicode MS"/>
    </w:rPr>
  </w:style>
  <w:style w:type="character" w:customStyle="1" w:styleId="ListLabel2922">
    <w:name w:val="ListLabel 2922"/>
    <w:qFormat/>
    <w:rPr>
      <w:rFonts w:cs="OpenSymbol;Arial Unicode MS"/>
    </w:rPr>
  </w:style>
  <w:style w:type="character" w:customStyle="1" w:styleId="ListLabel2923">
    <w:name w:val="ListLabel 2923"/>
    <w:qFormat/>
    <w:rPr>
      <w:rFonts w:cs="OpenSymbol;Arial Unicode MS"/>
    </w:rPr>
  </w:style>
  <w:style w:type="character" w:customStyle="1" w:styleId="ListLabel2924">
    <w:name w:val="ListLabel 2924"/>
    <w:qFormat/>
    <w:rPr>
      <w:rFonts w:cs="OpenSymbol;Arial Unicode MS"/>
    </w:rPr>
  </w:style>
  <w:style w:type="character" w:customStyle="1" w:styleId="ListLabel2925">
    <w:name w:val="ListLabel 2925"/>
    <w:qFormat/>
    <w:rPr>
      <w:rFonts w:cs="OpenSymbol;Arial Unicode MS"/>
    </w:rPr>
  </w:style>
  <w:style w:type="character" w:customStyle="1" w:styleId="ListLabel2926">
    <w:name w:val="ListLabel 2926"/>
    <w:qFormat/>
    <w:rPr>
      <w:rFonts w:cs="OpenSymbol;Arial Unicode MS"/>
    </w:rPr>
  </w:style>
  <w:style w:type="character" w:customStyle="1" w:styleId="ListLabel2927">
    <w:name w:val="ListLabel 2927"/>
    <w:qFormat/>
    <w:rPr>
      <w:rFonts w:cs="OpenSymbol;Arial Unicode MS"/>
    </w:rPr>
  </w:style>
  <w:style w:type="character" w:customStyle="1" w:styleId="ListLabel2928">
    <w:name w:val="ListLabel 2928"/>
    <w:qFormat/>
    <w:rPr>
      <w:rFonts w:cs="OpenSymbol;Arial Unicode MS"/>
    </w:rPr>
  </w:style>
  <w:style w:type="character" w:customStyle="1" w:styleId="ListLabel2929">
    <w:name w:val="ListLabel 2929"/>
    <w:qFormat/>
    <w:rPr>
      <w:rFonts w:cs="OpenSymbol;Arial Unicode MS"/>
    </w:rPr>
  </w:style>
  <w:style w:type="character" w:customStyle="1" w:styleId="ListLabel2930">
    <w:name w:val="ListLabel 2930"/>
    <w:qFormat/>
    <w:rPr>
      <w:rFonts w:cs="OpenSymbol;Arial Unicode MS"/>
    </w:rPr>
  </w:style>
  <w:style w:type="character" w:customStyle="1" w:styleId="ListLabel2931">
    <w:name w:val="ListLabel 2931"/>
    <w:qFormat/>
    <w:rPr>
      <w:rFonts w:cs="OpenSymbol;Arial Unicode MS"/>
    </w:rPr>
  </w:style>
  <w:style w:type="character" w:customStyle="1" w:styleId="ListLabel2932">
    <w:name w:val="ListLabel 2932"/>
    <w:qFormat/>
    <w:rPr>
      <w:rFonts w:cs="OpenSymbol;Arial Unicode MS"/>
    </w:rPr>
  </w:style>
  <w:style w:type="character" w:customStyle="1" w:styleId="ListLabel2933">
    <w:name w:val="ListLabel 2933"/>
    <w:qFormat/>
    <w:rPr>
      <w:rFonts w:cs="OpenSymbol;Arial Unicode MS"/>
    </w:rPr>
  </w:style>
  <w:style w:type="character" w:customStyle="1" w:styleId="ListLabel2934">
    <w:name w:val="ListLabel 2934"/>
    <w:qFormat/>
    <w:rPr>
      <w:rFonts w:cs="OpenSymbol;Arial Unicode MS"/>
    </w:rPr>
  </w:style>
  <w:style w:type="character" w:customStyle="1" w:styleId="ListLabel2935">
    <w:name w:val="ListLabel 2935"/>
    <w:qFormat/>
    <w:rPr>
      <w:rFonts w:cs="OpenSymbol;Arial Unicode MS"/>
    </w:rPr>
  </w:style>
  <w:style w:type="character" w:customStyle="1" w:styleId="ListLabel2936">
    <w:name w:val="ListLabel 2936"/>
    <w:qFormat/>
    <w:rPr>
      <w:rFonts w:cs="OpenSymbol;Arial Unicode MS"/>
    </w:rPr>
  </w:style>
  <w:style w:type="character" w:customStyle="1" w:styleId="ListLabel2937">
    <w:name w:val="ListLabel 2937"/>
    <w:qFormat/>
    <w:rPr>
      <w:rFonts w:cs="OpenSymbol;Arial Unicode MS"/>
    </w:rPr>
  </w:style>
  <w:style w:type="character" w:customStyle="1" w:styleId="ListLabel2938">
    <w:name w:val="ListLabel 2938"/>
    <w:qFormat/>
    <w:rPr>
      <w:rFonts w:cs="OpenSymbol;Arial Unicode MS"/>
    </w:rPr>
  </w:style>
  <w:style w:type="character" w:customStyle="1" w:styleId="ListLabel2939">
    <w:name w:val="ListLabel 2939"/>
    <w:qFormat/>
    <w:rPr>
      <w:rFonts w:cs="OpenSymbol;Arial Unicode MS"/>
    </w:rPr>
  </w:style>
  <w:style w:type="character" w:customStyle="1" w:styleId="ListLabel2940">
    <w:name w:val="ListLabel 2940"/>
    <w:qFormat/>
    <w:rPr>
      <w:rFonts w:cs="OpenSymbol;Arial Unicode MS"/>
    </w:rPr>
  </w:style>
  <w:style w:type="character" w:customStyle="1" w:styleId="ListLabel2941">
    <w:name w:val="ListLabel 2941"/>
    <w:qFormat/>
    <w:rPr>
      <w:rFonts w:cs="OpenSymbol;Arial Unicode MS"/>
    </w:rPr>
  </w:style>
  <w:style w:type="character" w:customStyle="1" w:styleId="ListLabel2942">
    <w:name w:val="ListLabel 2942"/>
    <w:qFormat/>
    <w:rPr>
      <w:rFonts w:cs="OpenSymbol;Arial Unicode MS"/>
    </w:rPr>
  </w:style>
  <w:style w:type="character" w:customStyle="1" w:styleId="ListLabel2943">
    <w:name w:val="ListLabel 2943"/>
    <w:qFormat/>
    <w:rPr>
      <w:rFonts w:cs="OpenSymbol;Arial Unicode MS"/>
    </w:rPr>
  </w:style>
  <w:style w:type="character" w:customStyle="1" w:styleId="ListLabel2944">
    <w:name w:val="ListLabel 2944"/>
    <w:qFormat/>
    <w:rPr>
      <w:rFonts w:cs="OpenSymbol;Arial Unicode MS"/>
    </w:rPr>
  </w:style>
  <w:style w:type="character" w:customStyle="1" w:styleId="ListLabel2945">
    <w:name w:val="ListLabel 2945"/>
    <w:qFormat/>
    <w:rPr>
      <w:rFonts w:cs="OpenSymbol;Arial Unicode MS"/>
    </w:rPr>
  </w:style>
  <w:style w:type="character" w:customStyle="1" w:styleId="ListLabel2946">
    <w:name w:val="ListLabel 2946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OpenSymbol;Arial Unicode MS"/>
      <w:sz w:val="22"/>
      <w:szCs w:val="22"/>
      <w:lang w:val="el-GR"/>
    </w:rPr>
  </w:style>
  <w:style w:type="character" w:customStyle="1" w:styleId="ListLabel2956">
    <w:name w:val="ListLabel 2956"/>
    <w:qFormat/>
    <w:rPr>
      <w:rFonts w:ascii="Symbol" w:hAnsi="Symbol" w:cs="Symbol"/>
      <w:sz w:val="22"/>
      <w:szCs w:val="22"/>
      <w:lang w:val="el-GR"/>
    </w:rPr>
  </w:style>
  <w:style w:type="character" w:customStyle="1" w:styleId="ListLabel2957">
    <w:name w:val="ListLabel 2957"/>
    <w:qFormat/>
    <w:rPr>
      <w:rFonts w:cs="OpenSymbol;Arial Unicode MS"/>
      <w:sz w:val="22"/>
      <w:szCs w:val="22"/>
      <w:lang w:val="el-GR"/>
    </w:rPr>
  </w:style>
  <w:style w:type="character" w:customStyle="1" w:styleId="ListLabel2958">
    <w:name w:val="ListLabel 2958"/>
    <w:qFormat/>
    <w:rPr>
      <w:rFonts w:cs="OpenSymbol;Arial Unicode MS"/>
      <w:sz w:val="22"/>
      <w:szCs w:val="22"/>
      <w:lang w:val="el-GR"/>
    </w:rPr>
  </w:style>
  <w:style w:type="character" w:customStyle="1" w:styleId="ListLabel2959">
    <w:name w:val="ListLabel 2959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960">
    <w:name w:val="ListLabel 2960"/>
    <w:qFormat/>
    <w:rPr>
      <w:rFonts w:cs="OpenSymbol;Arial Unicode MS"/>
      <w:sz w:val="22"/>
      <w:szCs w:val="22"/>
      <w:lang w:val="el-GR"/>
    </w:rPr>
  </w:style>
  <w:style w:type="character" w:customStyle="1" w:styleId="ListLabel2961">
    <w:name w:val="ListLabel 2961"/>
    <w:qFormat/>
    <w:rPr>
      <w:rFonts w:cs="OpenSymbol;Arial Unicode MS"/>
      <w:sz w:val="22"/>
    </w:rPr>
  </w:style>
  <w:style w:type="character" w:customStyle="1" w:styleId="ListLabel2962">
    <w:name w:val="ListLabel 2962"/>
    <w:qFormat/>
    <w:rPr>
      <w:rFonts w:cs="OpenSymbol;Arial Unicode MS"/>
      <w:sz w:val="22"/>
      <w:szCs w:val="22"/>
      <w:lang w:val="el-GR"/>
    </w:rPr>
  </w:style>
  <w:style w:type="character" w:customStyle="1" w:styleId="ListLabel2963">
    <w:name w:val="ListLabel 2963"/>
    <w:qFormat/>
    <w:rPr>
      <w:rFonts w:cs="OpenSymbol;Arial Unicode MS"/>
      <w:sz w:val="22"/>
    </w:rPr>
  </w:style>
  <w:style w:type="character" w:customStyle="1" w:styleId="ListLabel2964">
    <w:name w:val="ListLabel 2964"/>
    <w:qFormat/>
    <w:rPr>
      <w:rFonts w:cs="OpenSymbol;Arial Unicode MS"/>
    </w:rPr>
  </w:style>
  <w:style w:type="character" w:customStyle="1" w:styleId="ListLabel2965">
    <w:name w:val="ListLabel 2965"/>
    <w:qFormat/>
    <w:rPr>
      <w:rFonts w:cs="OpenSymbol;Arial Unicode MS"/>
    </w:rPr>
  </w:style>
  <w:style w:type="character" w:customStyle="1" w:styleId="ListLabel2966">
    <w:name w:val="ListLabel 2966"/>
    <w:qFormat/>
    <w:rPr>
      <w:rFonts w:cs="OpenSymbol;Arial Unicode MS"/>
    </w:rPr>
  </w:style>
  <w:style w:type="character" w:customStyle="1" w:styleId="ListLabel2967">
    <w:name w:val="ListLabel 2967"/>
    <w:qFormat/>
    <w:rPr>
      <w:rFonts w:cs="OpenSymbol;Arial Unicode MS"/>
    </w:rPr>
  </w:style>
  <w:style w:type="character" w:customStyle="1" w:styleId="ListLabel2968">
    <w:name w:val="ListLabel 2968"/>
    <w:qFormat/>
    <w:rPr>
      <w:rFonts w:cs="OpenSymbol;Arial Unicode MS"/>
    </w:rPr>
  </w:style>
  <w:style w:type="character" w:customStyle="1" w:styleId="ListLabel2969">
    <w:name w:val="ListLabel 2969"/>
    <w:qFormat/>
    <w:rPr>
      <w:rFonts w:cs="OpenSymbol;Arial Unicode MS"/>
    </w:rPr>
  </w:style>
  <w:style w:type="character" w:customStyle="1" w:styleId="ListLabel2970">
    <w:name w:val="ListLabel 2970"/>
    <w:qFormat/>
    <w:rPr>
      <w:rFonts w:cs="OpenSymbol;Arial Unicode MS"/>
    </w:rPr>
  </w:style>
  <w:style w:type="character" w:customStyle="1" w:styleId="ListLabel2971">
    <w:name w:val="ListLabel 2971"/>
    <w:qFormat/>
    <w:rPr>
      <w:rFonts w:cs="OpenSymbol;Arial Unicode MS"/>
    </w:rPr>
  </w:style>
  <w:style w:type="character" w:customStyle="1" w:styleId="ListLabel2972">
    <w:name w:val="ListLabel 2972"/>
    <w:qFormat/>
    <w:rPr>
      <w:rFonts w:cs="OpenSymbol;Arial Unicode MS"/>
      <w:sz w:val="22"/>
      <w:szCs w:val="22"/>
      <w:lang w:val="el-GR"/>
    </w:rPr>
  </w:style>
  <w:style w:type="character" w:customStyle="1" w:styleId="ListLabel2973">
    <w:name w:val="ListLabel 2973"/>
    <w:qFormat/>
    <w:rPr>
      <w:rFonts w:cs="OpenSymbol;Arial Unicode MS"/>
      <w:sz w:val="22"/>
      <w:szCs w:val="22"/>
      <w:lang w:val="el-GR"/>
    </w:rPr>
  </w:style>
  <w:style w:type="character" w:customStyle="1" w:styleId="ListLabel2974">
    <w:name w:val="ListLabel 2974"/>
    <w:qFormat/>
    <w:rPr>
      <w:rFonts w:cs="OpenSymbol;Arial Unicode MS"/>
      <w:sz w:val="22"/>
      <w:szCs w:val="22"/>
      <w:lang w:val="el-GR"/>
    </w:rPr>
  </w:style>
  <w:style w:type="character" w:customStyle="1" w:styleId="ListLabel2975">
    <w:name w:val="ListLabel 2975"/>
    <w:qFormat/>
    <w:rPr>
      <w:sz w:val="22"/>
      <w:szCs w:val="22"/>
    </w:rPr>
  </w:style>
  <w:style w:type="character" w:customStyle="1" w:styleId="ListLabel2976">
    <w:name w:val="ListLabel 2976"/>
    <w:qFormat/>
    <w:rPr>
      <w:rFonts w:ascii="Symbol" w:hAnsi="Symbol" w:cs="OpenSymbol;Arial Unicode MS"/>
      <w:sz w:val="22"/>
    </w:rPr>
  </w:style>
  <w:style w:type="character" w:customStyle="1" w:styleId="ListLabel2977">
    <w:name w:val="ListLabel 2977"/>
    <w:qFormat/>
    <w:rPr>
      <w:rFonts w:cs="Symbol"/>
      <w:sz w:val="22"/>
      <w:szCs w:val="22"/>
    </w:rPr>
  </w:style>
  <w:style w:type="character" w:customStyle="1" w:styleId="ListLabel2978">
    <w:name w:val="ListLabel 2978"/>
    <w:qFormat/>
    <w:rPr>
      <w:rFonts w:cs="OpenSymbol;Arial Unicode MS"/>
    </w:rPr>
  </w:style>
  <w:style w:type="character" w:customStyle="1" w:styleId="ListLabel2979">
    <w:name w:val="ListLabel 2979"/>
    <w:qFormat/>
    <w:rPr>
      <w:rFonts w:cs="OpenSymbol;Arial Unicode MS"/>
    </w:rPr>
  </w:style>
  <w:style w:type="character" w:customStyle="1" w:styleId="ListLabel2980">
    <w:name w:val="ListLabel 2980"/>
    <w:qFormat/>
    <w:rPr>
      <w:rFonts w:cs="OpenSymbol;Arial Unicode MS"/>
    </w:rPr>
  </w:style>
  <w:style w:type="character" w:customStyle="1" w:styleId="ListLabel2981">
    <w:name w:val="ListLabel 2981"/>
    <w:qFormat/>
    <w:rPr>
      <w:rFonts w:cs="OpenSymbol;Arial Unicode MS"/>
    </w:rPr>
  </w:style>
  <w:style w:type="character" w:customStyle="1" w:styleId="ListLabel2982">
    <w:name w:val="ListLabel 2982"/>
    <w:qFormat/>
    <w:rPr>
      <w:rFonts w:cs="OpenSymbol;Arial Unicode MS"/>
    </w:rPr>
  </w:style>
  <w:style w:type="character" w:customStyle="1" w:styleId="ListLabel2983">
    <w:name w:val="ListLabel 2983"/>
    <w:qFormat/>
    <w:rPr>
      <w:rFonts w:cs="OpenSymbol;Arial Unicode MS"/>
    </w:rPr>
  </w:style>
  <w:style w:type="character" w:customStyle="1" w:styleId="ListLabel2984">
    <w:name w:val="ListLabel 2984"/>
    <w:qFormat/>
    <w:rPr>
      <w:rFonts w:cs="OpenSymbol;Arial Unicode MS"/>
    </w:rPr>
  </w:style>
  <w:style w:type="character" w:customStyle="1" w:styleId="ListLabel2985">
    <w:name w:val="ListLabel 2985"/>
    <w:qFormat/>
    <w:rPr>
      <w:rFonts w:cs="OpenSymbol;Arial Unicode MS"/>
    </w:rPr>
  </w:style>
  <w:style w:type="character" w:customStyle="1" w:styleId="ListLabel2986">
    <w:name w:val="ListLabel 2986"/>
    <w:qFormat/>
    <w:rPr>
      <w:rFonts w:cs="OpenSymbol;Arial Unicode MS"/>
    </w:rPr>
  </w:style>
  <w:style w:type="character" w:customStyle="1" w:styleId="ListLabel2987">
    <w:name w:val="ListLabel 2987"/>
    <w:qFormat/>
    <w:rPr>
      <w:rFonts w:cs="OpenSymbol;Arial Unicode MS"/>
    </w:rPr>
  </w:style>
  <w:style w:type="character" w:customStyle="1" w:styleId="ListLabel2988">
    <w:name w:val="ListLabel 2988"/>
    <w:qFormat/>
    <w:rPr>
      <w:rFonts w:cs="OpenSymbol;Arial Unicode MS"/>
      <w:sz w:val="22"/>
      <w:szCs w:val="22"/>
      <w:lang w:val="el-GR"/>
    </w:rPr>
  </w:style>
  <w:style w:type="character" w:customStyle="1" w:styleId="ListLabel2989">
    <w:name w:val="ListLabel 2989"/>
    <w:qFormat/>
    <w:rPr>
      <w:rFonts w:cs="OpenSymbol;Arial Unicode MS"/>
      <w:sz w:val="22"/>
      <w:szCs w:val="22"/>
      <w:lang w:val="el-GR"/>
    </w:rPr>
  </w:style>
  <w:style w:type="character" w:customStyle="1" w:styleId="ListLabel2990">
    <w:name w:val="ListLabel 2990"/>
    <w:qFormat/>
    <w:rPr>
      <w:rFonts w:cs="OpenSymbol;Arial Unicode MS"/>
      <w:sz w:val="22"/>
    </w:rPr>
  </w:style>
  <w:style w:type="character" w:customStyle="1" w:styleId="ListLabel2991">
    <w:name w:val="ListLabel 2991"/>
    <w:qFormat/>
    <w:rPr>
      <w:rFonts w:cs="OpenSymbol;Arial Unicode MS"/>
      <w:sz w:val="22"/>
    </w:rPr>
  </w:style>
  <w:style w:type="character" w:customStyle="1" w:styleId="ListLabel2992">
    <w:name w:val="ListLabel 2992"/>
    <w:qFormat/>
    <w:rPr>
      <w:rFonts w:cs="OpenSymbol;Arial Unicode MS"/>
      <w:sz w:val="22"/>
      <w:szCs w:val="22"/>
      <w:lang w:val="el-GR"/>
    </w:rPr>
  </w:style>
  <w:style w:type="character" w:customStyle="1" w:styleId="ListLabel2993">
    <w:name w:val="ListLabel 2993"/>
    <w:qFormat/>
    <w:rPr>
      <w:rFonts w:cs="OpenSymbol;Arial Unicode MS"/>
      <w:sz w:val="22"/>
    </w:rPr>
  </w:style>
  <w:style w:type="character" w:customStyle="1" w:styleId="ListLabel2994">
    <w:name w:val="ListLabel 2994"/>
    <w:qFormat/>
    <w:rPr>
      <w:rFonts w:cs="Mangal;Courier New"/>
      <w:sz w:val="22"/>
    </w:rPr>
  </w:style>
  <w:style w:type="character" w:customStyle="1" w:styleId="ListLabel2995">
    <w:name w:val="ListLabel 2995"/>
    <w:qFormat/>
    <w:rPr>
      <w:rFonts w:cs="OpenSymbol;Arial Unicode MS"/>
      <w:sz w:val="22"/>
    </w:rPr>
  </w:style>
  <w:style w:type="character" w:customStyle="1" w:styleId="ListLabel2996">
    <w:name w:val="ListLabel 2996"/>
    <w:qFormat/>
    <w:rPr>
      <w:rFonts w:cs="OpenSymbol;Arial Unicode MS"/>
      <w:sz w:val="22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OpenSymbol;Arial Unicode MS"/>
    </w:rPr>
  </w:style>
  <w:style w:type="character" w:customStyle="1" w:styleId="ListLabel3000">
    <w:name w:val="ListLabel 3000"/>
    <w:qFormat/>
    <w:rPr>
      <w:rFonts w:cs="OpenSymbol;Arial Unicode MS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</w:rPr>
  </w:style>
  <w:style w:type="character" w:customStyle="1" w:styleId="ListLabel3003">
    <w:name w:val="ListLabel 3003"/>
    <w:qFormat/>
    <w:rPr>
      <w:rFonts w:cs="OpenSymbol;Arial Unicode MS"/>
    </w:rPr>
  </w:style>
  <w:style w:type="character" w:customStyle="1" w:styleId="ListLabel3004">
    <w:name w:val="ListLabel 3004"/>
    <w:qFormat/>
    <w:rPr>
      <w:rFonts w:cs="OpenSymbol;Arial Unicode MS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cs="OpenSymbol;Arial Unicode MS"/>
      <w:sz w:val="22"/>
    </w:rPr>
  </w:style>
  <w:style w:type="character" w:customStyle="1" w:styleId="ListLabel3015">
    <w:name w:val="ListLabel 3015"/>
    <w:qFormat/>
    <w:rPr>
      <w:rFonts w:cs="OpenSymbol;Arial Unicode MS"/>
    </w:rPr>
  </w:style>
  <w:style w:type="character" w:customStyle="1" w:styleId="ListLabel3016">
    <w:name w:val="ListLabel 3016"/>
    <w:qFormat/>
    <w:rPr>
      <w:rFonts w:cs="OpenSymbol;Arial Unicode MS"/>
    </w:rPr>
  </w:style>
  <w:style w:type="character" w:customStyle="1" w:styleId="ListLabel3017">
    <w:name w:val="ListLabel 3017"/>
    <w:qFormat/>
    <w:rPr>
      <w:rFonts w:cs="OpenSymbol;Arial Unicode MS"/>
    </w:rPr>
  </w:style>
  <w:style w:type="character" w:customStyle="1" w:styleId="ListLabel3018">
    <w:name w:val="ListLabel 3018"/>
    <w:qFormat/>
    <w:rPr>
      <w:rFonts w:cs="OpenSymbol;Arial Unicode MS"/>
    </w:rPr>
  </w:style>
  <w:style w:type="character" w:customStyle="1" w:styleId="ListLabel3019">
    <w:name w:val="ListLabel 3019"/>
    <w:qFormat/>
    <w:rPr>
      <w:rFonts w:cs="OpenSymbol;Arial Unicode MS"/>
    </w:rPr>
  </w:style>
  <w:style w:type="character" w:customStyle="1" w:styleId="ListLabel3020">
    <w:name w:val="ListLabel 3020"/>
    <w:qFormat/>
    <w:rPr>
      <w:rFonts w:cs="OpenSymbol;Arial Unicode MS"/>
    </w:rPr>
  </w:style>
  <w:style w:type="character" w:customStyle="1" w:styleId="ListLabel3021">
    <w:name w:val="ListLabel 3021"/>
    <w:qFormat/>
    <w:rPr>
      <w:rFonts w:cs="OpenSymbol;Arial Unicode MS"/>
    </w:rPr>
  </w:style>
  <w:style w:type="character" w:customStyle="1" w:styleId="ListLabel3022">
    <w:name w:val="ListLabel 3022"/>
    <w:qFormat/>
    <w:rPr>
      <w:rFonts w:cs="OpenSymbol;Arial Unicode MS"/>
    </w:rPr>
  </w:style>
  <w:style w:type="character" w:customStyle="1" w:styleId="ListLabel3023">
    <w:name w:val="ListLabel 3023"/>
    <w:qFormat/>
    <w:rPr>
      <w:rFonts w:cs="OpenSymbol;Arial Unicode MS"/>
      <w:sz w:val="22"/>
      <w:szCs w:val="22"/>
    </w:rPr>
  </w:style>
  <w:style w:type="character" w:customStyle="1" w:styleId="ListLabel3024">
    <w:name w:val="ListLabel 3024"/>
    <w:qFormat/>
    <w:rPr>
      <w:rFonts w:cs="OpenSymbol;Arial Unicode MS"/>
      <w:sz w:val="22"/>
      <w:szCs w:val="22"/>
    </w:rPr>
  </w:style>
  <w:style w:type="character" w:customStyle="1" w:styleId="ListLabel3025">
    <w:name w:val="ListLabel 3025"/>
    <w:qFormat/>
    <w:rPr>
      <w:rFonts w:cs="OpenSymbol;Arial Unicode MS"/>
      <w:sz w:val="22"/>
      <w:szCs w:val="22"/>
    </w:rPr>
  </w:style>
  <w:style w:type="character" w:customStyle="1" w:styleId="ListLabel3026">
    <w:name w:val="ListLabel 3026"/>
    <w:qFormat/>
    <w:rPr>
      <w:rFonts w:cs="OpenSymbol;Arial Unicode MS"/>
      <w:sz w:val="22"/>
      <w:szCs w:val="22"/>
    </w:rPr>
  </w:style>
  <w:style w:type="character" w:customStyle="1" w:styleId="ListLabel3027">
    <w:name w:val="ListLabel 3027"/>
    <w:qFormat/>
    <w:rPr>
      <w:rFonts w:cs="OpenSymbol;Arial Unicode MS"/>
      <w:sz w:val="22"/>
      <w:szCs w:val="22"/>
    </w:rPr>
  </w:style>
  <w:style w:type="character" w:customStyle="1" w:styleId="ListLabel3028">
    <w:name w:val="ListLabel 3028"/>
    <w:qFormat/>
    <w:rPr>
      <w:rFonts w:cs="OpenSymbol;Arial Unicode MS"/>
      <w:sz w:val="22"/>
      <w:szCs w:val="22"/>
    </w:rPr>
  </w:style>
  <w:style w:type="character" w:customStyle="1" w:styleId="ListLabel3029">
    <w:name w:val="ListLabel 3029"/>
    <w:qFormat/>
    <w:rPr>
      <w:rFonts w:cs="OpenSymbol;Arial Unicode MS"/>
      <w:sz w:val="22"/>
      <w:szCs w:val="22"/>
    </w:rPr>
  </w:style>
  <w:style w:type="character" w:customStyle="1" w:styleId="ListLabel3030">
    <w:name w:val="ListLabel 3030"/>
    <w:qFormat/>
    <w:rPr>
      <w:rFonts w:cs="OpenSymbol;Arial Unicode MS"/>
      <w:sz w:val="22"/>
      <w:szCs w:val="22"/>
    </w:rPr>
  </w:style>
  <w:style w:type="character" w:customStyle="1" w:styleId="ListLabel3031">
    <w:name w:val="ListLabel 3031"/>
    <w:qFormat/>
    <w:rPr>
      <w:rFonts w:cs="OpenSymbol;Arial Unicode MS"/>
      <w:sz w:val="22"/>
      <w:szCs w:val="22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</w:rPr>
  </w:style>
  <w:style w:type="character" w:customStyle="1" w:styleId="ListLabel3042">
    <w:name w:val="ListLabel 3042"/>
    <w:qFormat/>
    <w:rPr>
      <w:rFonts w:cs="OpenSymbol;Arial Unicode MS"/>
    </w:rPr>
  </w:style>
  <w:style w:type="character" w:customStyle="1" w:styleId="ListLabel3043">
    <w:name w:val="ListLabel 3043"/>
    <w:qFormat/>
    <w:rPr>
      <w:rFonts w:cs="OpenSymbol;Arial Unicode MS"/>
    </w:rPr>
  </w:style>
  <w:style w:type="character" w:customStyle="1" w:styleId="ListLabel3044">
    <w:name w:val="ListLabel 3044"/>
    <w:qFormat/>
    <w:rPr>
      <w:rFonts w:cs="OpenSymbol;Arial Unicode MS"/>
    </w:rPr>
  </w:style>
  <w:style w:type="character" w:customStyle="1" w:styleId="ListLabel3045">
    <w:name w:val="ListLabel 3045"/>
    <w:qFormat/>
    <w:rPr>
      <w:rFonts w:cs="OpenSymbol;Arial Unicode MS"/>
    </w:rPr>
  </w:style>
  <w:style w:type="character" w:customStyle="1" w:styleId="ListLabel3046">
    <w:name w:val="ListLabel 3046"/>
    <w:qFormat/>
    <w:rPr>
      <w:rFonts w:cs="OpenSymbol;Arial Unicode MS"/>
    </w:rPr>
  </w:style>
  <w:style w:type="character" w:customStyle="1" w:styleId="ListLabel3047">
    <w:name w:val="ListLabel 3047"/>
    <w:qFormat/>
    <w:rPr>
      <w:rFonts w:cs="OpenSymbol;Arial Unicode MS"/>
    </w:rPr>
  </w:style>
  <w:style w:type="character" w:customStyle="1" w:styleId="ListLabel3048">
    <w:name w:val="ListLabel 3048"/>
    <w:qFormat/>
    <w:rPr>
      <w:rFonts w:cs="OpenSymbol;Arial Unicode MS"/>
    </w:rPr>
  </w:style>
  <w:style w:type="character" w:customStyle="1" w:styleId="ListLabel3049">
    <w:name w:val="ListLabel 3049"/>
    <w:qFormat/>
    <w:rPr>
      <w:rFonts w:cs="OpenSymbol;Arial Unicode MS"/>
    </w:rPr>
  </w:style>
  <w:style w:type="character" w:customStyle="1" w:styleId="ListLabel3050">
    <w:name w:val="ListLabel 3050"/>
    <w:qFormat/>
    <w:rPr>
      <w:rFonts w:cs="OpenSymbol;Arial Unicode MS"/>
      <w:sz w:val="22"/>
      <w:szCs w:val="22"/>
    </w:rPr>
  </w:style>
  <w:style w:type="character" w:customStyle="1" w:styleId="ListLabel3051">
    <w:name w:val="ListLabel 3051"/>
    <w:qFormat/>
    <w:rPr>
      <w:rFonts w:cs="OpenSymbol;Arial Unicode MS"/>
      <w:sz w:val="22"/>
      <w:szCs w:val="22"/>
    </w:rPr>
  </w:style>
  <w:style w:type="character" w:customStyle="1" w:styleId="ListLabel3052">
    <w:name w:val="ListLabel 3052"/>
    <w:qFormat/>
    <w:rPr>
      <w:rFonts w:cs="OpenSymbol;Arial Unicode MS"/>
      <w:sz w:val="22"/>
      <w:szCs w:val="22"/>
    </w:rPr>
  </w:style>
  <w:style w:type="character" w:customStyle="1" w:styleId="ListLabel3053">
    <w:name w:val="ListLabel 3053"/>
    <w:qFormat/>
    <w:rPr>
      <w:rFonts w:cs="OpenSymbol;Arial Unicode MS"/>
      <w:sz w:val="22"/>
      <w:szCs w:val="22"/>
    </w:rPr>
  </w:style>
  <w:style w:type="character" w:customStyle="1" w:styleId="ListLabel3054">
    <w:name w:val="ListLabel 3054"/>
    <w:qFormat/>
    <w:rPr>
      <w:rFonts w:cs="OpenSymbol;Arial Unicode MS"/>
      <w:sz w:val="22"/>
      <w:szCs w:val="22"/>
    </w:rPr>
  </w:style>
  <w:style w:type="character" w:customStyle="1" w:styleId="ListLabel3055">
    <w:name w:val="ListLabel 3055"/>
    <w:qFormat/>
    <w:rPr>
      <w:rFonts w:cs="OpenSymbol;Arial Unicode MS"/>
      <w:sz w:val="22"/>
      <w:szCs w:val="22"/>
    </w:rPr>
  </w:style>
  <w:style w:type="character" w:customStyle="1" w:styleId="ListLabel3056">
    <w:name w:val="ListLabel 3056"/>
    <w:qFormat/>
    <w:rPr>
      <w:rFonts w:cs="OpenSymbol;Arial Unicode MS"/>
      <w:sz w:val="22"/>
      <w:szCs w:val="22"/>
    </w:rPr>
  </w:style>
  <w:style w:type="character" w:customStyle="1" w:styleId="ListLabel3057">
    <w:name w:val="ListLabel 3057"/>
    <w:qFormat/>
    <w:rPr>
      <w:rFonts w:cs="OpenSymbol;Arial Unicode MS"/>
      <w:sz w:val="22"/>
      <w:szCs w:val="22"/>
    </w:rPr>
  </w:style>
  <w:style w:type="character" w:customStyle="1" w:styleId="ListLabel3058">
    <w:name w:val="ListLabel 3058"/>
    <w:qFormat/>
    <w:rPr>
      <w:rFonts w:cs="OpenSymbol;Arial Unicode MS"/>
      <w:sz w:val="22"/>
      <w:szCs w:val="22"/>
    </w:rPr>
  </w:style>
  <w:style w:type="character" w:customStyle="1" w:styleId="ListLabel3059">
    <w:name w:val="ListLabel 3059"/>
    <w:qFormat/>
    <w:rPr>
      <w:rFonts w:cs="OpenSymbol;Arial Unicode MS"/>
      <w:sz w:val="22"/>
      <w:szCs w:val="22"/>
      <w:lang w:val="el-GR"/>
    </w:rPr>
  </w:style>
  <w:style w:type="character" w:customStyle="1" w:styleId="ListLabel3060">
    <w:name w:val="ListLabel 3060"/>
    <w:qFormat/>
    <w:rPr>
      <w:rFonts w:cs="OpenSymbol;Arial Unicode MS"/>
    </w:rPr>
  </w:style>
  <w:style w:type="character" w:customStyle="1" w:styleId="ListLabel3061">
    <w:name w:val="ListLabel 3061"/>
    <w:qFormat/>
    <w:rPr>
      <w:rFonts w:cs="OpenSymbol;Arial Unicode MS"/>
    </w:rPr>
  </w:style>
  <w:style w:type="character" w:customStyle="1" w:styleId="ListLabel3062">
    <w:name w:val="ListLabel 3062"/>
    <w:qFormat/>
    <w:rPr>
      <w:rFonts w:cs="OpenSymbol;Arial Unicode MS"/>
    </w:rPr>
  </w:style>
  <w:style w:type="character" w:customStyle="1" w:styleId="ListLabel3063">
    <w:name w:val="ListLabel 3063"/>
    <w:qFormat/>
    <w:rPr>
      <w:rFonts w:cs="OpenSymbol;Arial Unicode MS"/>
    </w:rPr>
  </w:style>
  <w:style w:type="character" w:customStyle="1" w:styleId="ListLabel3064">
    <w:name w:val="ListLabel 3064"/>
    <w:qFormat/>
    <w:rPr>
      <w:rFonts w:cs="OpenSymbol;Arial Unicode MS"/>
    </w:rPr>
  </w:style>
  <w:style w:type="character" w:customStyle="1" w:styleId="ListLabel3065">
    <w:name w:val="ListLabel 3065"/>
    <w:qFormat/>
    <w:rPr>
      <w:rFonts w:cs="OpenSymbol;Arial Unicode MS"/>
    </w:rPr>
  </w:style>
  <w:style w:type="character" w:customStyle="1" w:styleId="ListLabel3066">
    <w:name w:val="ListLabel 3066"/>
    <w:qFormat/>
    <w:rPr>
      <w:rFonts w:cs="OpenSymbol;Arial Unicode MS"/>
    </w:rPr>
  </w:style>
  <w:style w:type="character" w:customStyle="1" w:styleId="ListLabel3067">
    <w:name w:val="ListLabel 3067"/>
    <w:qFormat/>
    <w:rPr>
      <w:rFonts w:cs="OpenSymbol;Arial Unicode MS"/>
    </w:rPr>
  </w:style>
  <w:style w:type="character" w:customStyle="1" w:styleId="ListLabel3068">
    <w:name w:val="ListLabel 3068"/>
    <w:qFormat/>
    <w:rPr>
      <w:rFonts w:cs="OpenSymbol;Arial Unicode MS"/>
      <w:sz w:val="22"/>
      <w:szCs w:val="22"/>
    </w:rPr>
  </w:style>
  <w:style w:type="character" w:customStyle="1" w:styleId="ListLabel3069">
    <w:name w:val="ListLabel 3069"/>
    <w:qFormat/>
    <w:rPr>
      <w:rFonts w:cs="OpenSymbol;Arial Unicode MS"/>
      <w:sz w:val="22"/>
      <w:szCs w:val="22"/>
    </w:rPr>
  </w:style>
  <w:style w:type="character" w:customStyle="1" w:styleId="ListLabel3070">
    <w:name w:val="ListLabel 3070"/>
    <w:qFormat/>
    <w:rPr>
      <w:rFonts w:cs="OpenSymbol;Arial Unicode MS"/>
      <w:sz w:val="22"/>
      <w:szCs w:val="22"/>
    </w:rPr>
  </w:style>
  <w:style w:type="character" w:customStyle="1" w:styleId="ListLabel3071">
    <w:name w:val="ListLabel 3071"/>
    <w:qFormat/>
    <w:rPr>
      <w:rFonts w:cs="OpenSymbol;Arial Unicode MS"/>
      <w:sz w:val="22"/>
      <w:szCs w:val="22"/>
    </w:rPr>
  </w:style>
  <w:style w:type="character" w:customStyle="1" w:styleId="ListLabel3072">
    <w:name w:val="ListLabel 3072"/>
    <w:qFormat/>
    <w:rPr>
      <w:rFonts w:cs="OpenSymbol;Arial Unicode MS"/>
      <w:sz w:val="22"/>
      <w:szCs w:val="22"/>
    </w:rPr>
  </w:style>
  <w:style w:type="character" w:customStyle="1" w:styleId="ListLabel3073">
    <w:name w:val="ListLabel 3073"/>
    <w:qFormat/>
    <w:rPr>
      <w:rFonts w:cs="OpenSymbol;Arial Unicode MS"/>
      <w:sz w:val="22"/>
      <w:szCs w:val="22"/>
    </w:rPr>
  </w:style>
  <w:style w:type="character" w:customStyle="1" w:styleId="ListLabel3074">
    <w:name w:val="ListLabel 3074"/>
    <w:qFormat/>
    <w:rPr>
      <w:rFonts w:cs="OpenSymbol;Arial Unicode MS"/>
      <w:sz w:val="22"/>
      <w:szCs w:val="22"/>
    </w:rPr>
  </w:style>
  <w:style w:type="character" w:customStyle="1" w:styleId="ListLabel3075">
    <w:name w:val="ListLabel 3075"/>
    <w:qFormat/>
    <w:rPr>
      <w:rFonts w:cs="OpenSymbol;Arial Unicode MS"/>
      <w:sz w:val="22"/>
      <w:szCs w:val="22"/>
    </w:rPr>
  </w:style>
  <w:style w:type="character" w:customStyle="1" w:styleId="ListLabel3076">
    <w:name w:val="ListLabel 3076"/>
    <w:qFormat/>
    <w:rPr>
      <w:rFonts w:cs="OpenSymbol;Arial Unicode MS"/>
      <w:sz w:val="22"/>
      <w:szCs w:val="22"/>
    </w:rPr>
  </w:style>
  <w:style w:type="character" w:customStyle="1" w:styleId="ListLabel3077">
    <w:name w:val="ListLabel 3077"/>
    <w:qFormat/>
    <w:rPr>
      <w:rFonts w:cs="OpenSymbol;Arial Unicode MS"/>
      <w:sz w:val="22"/>
      <w:szCs w:val="22"/>
      <w:lang w:val="el-GR"/>
    </w:rPr>
  </w:style>
  <w:style w:type="character" w:customStyle="1" w:styleId="ListLabel3078">
    <w:name w:val="ListLabel 3078"/>
    <w:qFormat/>
    <w:rPr>
      <w:rFonts w:cs="OpenSymbol;Arial Unicode MS"/>
    </w:rPr>
  </w:style>
  <w:style w:type="character" w:customStyle="1" w:styleId="ListLabel3079">
    <w:name w:val="ListLabel 3079"/>
    <w:qFormat/>
    <w:rPr>
      <w:rFonts w:cs="OpenSymbol;Arial Unicode MS"/>
    </w:rPr>
  </w:style>
  <w:style w:type="character" w:customStyle="1" w:styleId="ListLabel3080">
    <w:name w:val="ListLabel 3080"/>
    <w:qFormat/>
    <w:rPr>
      <w:rFonts w:cs="OpenSymbol;Arial Unicode MS"/>
    </w:rPr>
  </w:style>
  <w:style w:type="character" w:customStyle="1" w:styleId="ListLabel3081">
    <w:name w:val="ListLabel 3081"/>
    <w:qFormat/>
    <w:rPr>
      <w:rFonts w:cs="OpenSymbol;Arial Unicode MS"/>
    </w:rPr>
  </w:style>
  <w:style w:type="character" w:customStyle="1" w:styleId="ListLabel3082">
    <w:name w:val="ListLabel 3082"/>
    <w:qFormat/>
    <w:rPr>
      <w:rFonts w:cs="OpenSymbol;Arial Unicode MS"/>
    </w:rPr>
  </w:style>
  <w:style w:type="character" w:customStyle="1" w:styleId="ListLabel3083">
    <w:name w:val="ListLabel 3083"/>
    <w:qFormat/>
    <w:rPr>
      <w:rFonts w:cs="OpenSymbol;Arial Unicode MS"/>
    </w:rPr>
  </w:style>
  <w:style w:type="character" w:customStyle="1" w:styleId="ListLabel3084">
    <w:name w:val="ListLabel 3084"/>
    <w:qFormat/>
    <w:rPr>
      <w:rFonts w:cs="OpenSymbol;Arial Unicode MS"/>
    </w:rPr>
  </w:style>
  <w:style w:type="character" w:customStyle="1" w:styleId="ListLabel3085">
    <w:name w:val="ListLabel 3085"/>
    <w:qFormat/>
    <w:rPr>
      <w:rFonts w:cs="OpenSymbol;Arial Unicode MS"/>
    </w:rPr>
  </w:style>
  <w:style w:type="character" w:customStyle="1" w:styleId="ListLabel3086">
    <w:name w:val="ListLabel 3086"/>
    <w:qFormat/>
    <w:rPr>
      <w:rFonts w:cs="OpenSymbol;Arial Unicode MS"/>
      <w:sz w:val="22"/>
    </w:rPr>
  </w:style>
  <w:style w:type="character" w:customStyle="1" w:styleId="ListLabel3087">
    <w:name w:val="ListLabel 3087"/>
    <w:qFormat/>
    <w:rPr>
      <w:rFonts w:cs="OpenSymbol;Arial Unicode MS"/>
    </w:rPr>
  </w:style>
  <w:style w:type="character" w:customStyle="1" w:styleId="ListLabel3088">
    <w:name w:val="ListLabel 3088"/>
    <w:qFormat/>
    <w:rPr>
      <w:rFonts w:cs="OpenSymbol;Arial Unicode MS"/>
    </w:rPr>
  </w:style>
  <w:style w:type="character" w:customStyle="1" w:styleId="ListLabel3089">
    <w:name w:val="ListLabel 3089"/>
    <w:qFormat/>
    <w:rPr>
      <w:rFonts w:cs="OpenSymbol;Arial Unicode MS"/>
    </w:rPr>
  </w:style>
  <w:style w:type="character" w:customStyle="1" w:styleId="ListLabel3090">
    <w:name w:val="ListLabel 3090"/>
    <w:qFormat/>
    <w:rPr>
      <w:rFonts w:cs="OpenSymbol;Arial Unicode MS"/>
    </w:rPr>
  </w:style>
  <w:style w:type="character" w:customStyle="1" w:styleId="ListLabel3091">
    <w:name w:val="ListLabel 3091"/>
    <w:qFormat/>
    <w:rPr>
      <w:rFonts w:cs="OpenSymbol;Arial Unicode MS"/>
    </w:rPr>
  </w:style>
  <w:style w:type="character" w:customStyle="1" w:styleId="ListLabel3092">
    <w:name w:val="ListLabel 3092"/>
    <w:qFormat/>
    <w:rPr>
      <w:rFonts w:cs="OpenSymbol;Arial Unicode MS"/>
    </w:rPr>
  </w:style>
  <w:style w:type="character" w:customStyle="1" w:styleId="ListLabel3093">
    <w:name w:val="ListLabel 3093"/>
    <w:qFormat/>
    <w:rPr>
      <w:rFonts w:cs="OpenSymbol;Arial Unicode MS"/>
    </w:rPr>
  </w:style>
  <w:style w:type="character" w:customStyle="1" w:styleId="ListLabel3094">
    <w:name w:val="ListLabel 3094"/>
    <w:qFormat/>
    <w:rPr>
      <w:rFonts w:cs="OpenSymbol;Arial Unicode MS"/>
    </w:rPr>
  </w:style>
  <w:style w:type="character" w:customStyle="1" w:styleId="ListLabel3095">
    <w:name w:val="ListLabel 3095"/>
    <w:qFormat/>
    <w:rPr>
      <w:rFonts w:cs="OpenSymbol;Arial Unicode MS"/>
      <w:sz w:val="22"/>
      <w:szCs w:val="22"/>
      <w:lang w:val="el-GR"/>
    </w:rPr>
  </w:style>
  <w:style w:type="character" w:customStyle="1" w:styleId="ListLabel3096">
    <w:name w:val="ListLabel 3096"/>
    <w:qFormat/>
    <w:rPr>
      <w:rFonts w:cs="OpenSymbol;Arial Unicode MS"/>
      <w:sz w:val="22"/>
      <w:szCs w:val="22"/>
      <w:lang w:val="el-GR"/>
    </w:rPr>
  </w:style>
  <w:style w:type="character" w:customStyle="1" w:styleId="ListLabel3097">
    <w:name w:val="ListLabel 3097"/>
    <w:qFormat/>
    <w:rPr>
      <w:rFonts w:cs="OpenSymbol;Arial Unicode MS"/>
      <w:sz w:val="22"/>
    </w:rPr>
  </w:style>
  <w:style w:type="character" w:customStyle="1" w:styleId="ListLabel3098">
    <w:name w:val="ListLabel 3098"/>
    <w:qFormat/>
    <w:rPr>
      <w:rFonts w:cs="OpenSymbol;Arial Unicode MS"/>
    </w:rPr>
  </w:style>
  <w:style w:type="character" w:customStyle="1" w:styleId="ListLabel3099">
    <w:name w:val="ListLabel 3099"/>
    <w:qFormat/>
    <w:rPr>
      <w:rFonts w:cs="OpenSymbol;Arial Unicode MS"/>
    </w:rPr>
  </w:style>
  <w:style w:type="character" w:customStyle="1" w:styleId="ListLabel3100">
    <w:name w:val="ListLabel 3100"/>
    <w:qFormat/>
    <w:rPr>
      <w:rFonts w:cs="OpenSymbol;Arial Unicode MS"/>
    </w:rPr>
  </w:style>
  <w:style w:type="character" w:customStyle="1" w:styleId="ListLabel3101">
    <w:name w:val="ListLabel 3101"/>
    <w:qFormat/>
    <w:rPr>
      <w:rFonts w:cs="OpenSymbol;Arial Unicode MS"/>
    </w:rPr>
  </w:style>
  <w:style w:type="character" w:customStyle="1" w:styleId="ListLabel3102">
    <w:name w:val="ListLabel 3102"/>
    <w:qFormat/>
    <w:rPr>
      <w:rFonts w:cs="OpenSymbol;Arial Unicode MS"/>
    </w:rPr>
  </w:style>
  <w:style w:type="character" w:customStyle="1" w:styleId="ListLabel3103">
    <w:name w:val="ListLabel 3103"/>
    <w:qFormat/>
    <w:rPr>
      <w:rFonts w:cs="OpenSymbol;Arial Unicode MS"/>
    </w:rPr>
  </w:style>
  <w:style w:type="character" w:customStyle="1" w:styleId="ListLabel3104">
    <w:name w:val="ListLabel 3104"/>
    <w:qFormat/>
    <w:rPr>
      <w:rFonts w:cs="OpenSymbol;Arial Unicode MS"/>
    </w:rPr>
  </w:style>
  <w:style w:type="character" w:customStyle="1" w:styleId="ListLabel3105">
    <w:name w:val="ListLabel 3105"/>
    <w:qFormat/>
    <w:rPr>
      <w:rFonts w:cs="OpenSymbol;Arial Unicode MS"/>
    </w:rPr>
  </w:style>
  <w:style w:type="character" w:customStyle="1" w:styleId="ListLabel3106">
    <w:name w:val="ListLabel 3106"/>
    <w:qFormat/>
    <w:rPr>
      <w:rFonts w:cs="OpenSymbol;Arial Unicode MS"/>
    </w:rPr>
  </w:style>
  <w:style w:type="character" w:customStyle="1" w:styleId="ListLabel3107">
    <w:name w:val="ListLabel 3107"/>
    <w:qFormat/>
    <w:rPr>
      <w:rFonts w:cs="OpenSymbol;Arial Unicode MS"/>
    </w:rPr>
  </w:style>
  <w:style w:type="character" w:customStyle="1" w:styleId="ListLabel3108">
    <w:name w:val="ListLabel 3108"/>
    <w:qFormat/>
    <w:rPr>
      <w:rFonts w:cs="OpenSymbol;Arial Unicode MS"/>
    </w:rPr>
  </w:style>
  <w:style w:type="character" w:customStyle="1" w:styleId="ListLabel3109">
    <w:name w:val="ListLabel 3109"/>
    <w:qFormat/>
    <w:rPr>
      <w:rFonts w:cs="OpenSymbol;Arial Unicode MS"/>
    </w:rPr>
  </w:style>
  <w:style w:type="character" w:customStyle="1" w:styleId="ListLabel3110">
    <w:name w:val="ListLabel 3110"/>
    <w:qFormat/>
    <w:rPr>
      <w:rFonts w:cs="OpenSymbol;Arial Unicode MS"/>
    </w:rPr>
  </w:style>
  <w:style w:type="character" w:customStyle="1" w:styleId="ListLabel3111">
    <w:name w:val="ListLabel 3111"/>
    <w:qFormat/>
    <w:rPr>
      <w:rFonts w:cs="OpenSymbol;Arial Unicode MS"/>
    </w:rPr>
  </w:style>
  <w:style w:type="character" w:customStyle="1" w:styleId="ListLabel3112">
    <w:name w:val="ListLabel 3112"/>
    <w:qFormat/>
    <w:rPr>
      <w:rFonts w:cs="OpenSymbol;Arial Unicode MS"/>
    </w:rPr>
  </w:style>
  <w:style w:type="character" w:customStyle="1" w:styleId="ListLabel3113">
    <w:name w:val="ListLabel 3113"/>
    <w:qFormat/>
    <w:rPr>
      <w:rFonts w:cs="OpenSymbol;Arial Unicode MS"/>
    </w:rPr>
  </w:style>
  <w:style w:type="character" w:customStyle="1" w:styleId="ListLabel3114">
    <w:name w:val="ListLabel 3114"/>
    <w:qFormat/>
    <w:rPr>
      <w:rFonts w:cs="OpenSymbol;Arial Unicode MS"/>
    </w:rPr>
  </w:style>
  <w:style w:type="character" w:customStyle="1" w:styleId="ListLabel3115">
    <w:name w:val="ListLabel 3115"/>
    <w:qFormat/>
    <w:rPr>
      <w:rFonts w:cs="OpenSymbol;Arial Unicode MS"/>
    </w:rPr>
  </w:style>
  <w:style w:type="character" w:customStyle="1" w:styleId="ListLabel3116">
    <w:name w:val="ListLabel 3116"/>
    <w:qFormat/>
    <w:rPr>
      <w:rFonts w:cs="OpenSymbol;Arial Unicode MS"/>
    </w:rPr>
  </w:style>
  <w:style w:type="character" w:customStyle="1" w:styleId="ListLabel3117">
    <w:name w:val="ListLabel 3117"/>
    <w:qFormat/>
    <w:rPr>
      <w:rFonts w:cs="OpenSymbol;Arial Unicode MS"/>
    </w:rPr>
  </w:style>
  <w:style w:type="character" w:customStyle="1" w:styleId="ListLabel3118">
    <w:name w:val="ListLabel 3118"/>
    <w:qFormat/>
    <w:rPr>
      <w:rFonts w:cs="OpenSymbol;Arial Unicode MS"/>
    </w:rPr>
  </w:style>
  <w:style w:type="character" w:customStyle="1" w:styleId="ListLabel3119">
    <w:name w:val="ListLabel 3119"/>
    <w:qFormat/>
    <w:rPr>
      <w:rFonts w:cs="OpenSymbol;Arial Unicode MS"/>
    </w:rPr>
  </w:style>
  <w:style w:type="character" w:customStyle="1" w:styleId="ListLabel3120">
    <w:name w:val="ListLabel 3120"/>
    <w:qFormat/>
    <w:rPr>
      <w:rFonts w:cs="OpenSymbol;Arial Unicode MS"/>
    </w:rPr>
  </w:style>
  <w:style w:type="character" w:customStyle="1" w:styleId="ListLabel3121">
    <w:name w:val="ListLabel 3121"/>
    <w:qFormat/>
    <w:rPr>
      <w:rFonts w:cs="OpenSymbol;Arial Unicode MS"/>
    </w:rPr>
  </w:style>
  <w:style w:type="character" w:customStyle="1" w:styleId="ListLabel3122">
    <w:name w:val="ListLabel 3122"/>
    <w:qFormat/>
    <w:rPr>
      <w:rFonts w:cs="OpenSymbol;Arial Unicode MS"/>
    </w:rPr>
  </w:style>
  <w:style w:type="character" w:customStyle="1" w:styleId="ListLabel3123">
    <w:name w:val="ListLabel 3123"/>
    <w:qFormat/>
    <w:rPr>
      <w:rFonts w:cs="OpenSymbol;Arial Unicode MS"/>
    </w:rPr>
  </w:style>
  <w:style w:type="character" w:customStyle="1" w:styleId="ListLabel3124">
    <w:name w:val="ListLabel 3124"/>
    <w:qFormat/>
    <w:rPr>
      <w:rFonts w:cs="OpenSymbol;Arial Unicode MS"/>
    </w:rPr>
  </w:style>
  <w:style w:type="character" w:customStyle="1" w:styleId="ListLabel3125">
    <w:name w:val="ListLabel 3125"/>
    <w:qFormat/>
    <w:rPr>
      <w:rFonts w:cs="OpenSymbol;Arial Unicode MS"/>
    </w:rPr>
  </w:style>
  <w:style w:type="character" w:customStyle="1" w:styleId="ListLabel3126">
    <w:name w:val="ListLabel 3126"/>
    <w:qFormat/>
    <w:rPr>
      <w:rFonts w:cs="OpenSymbol;Arial Unicode MS"/>
    </w:rPr>
  </w:style>
  <w:style w:type="character" w:customStyle="1" w:styleId="ListLabel3127">
    <w:name w:val="ListLabel 3127"/>
    <w:qFormat/>
    <w:rPr>
      <w:rFonts w:cs="OpenSymbol;Arial Unicode MS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134">
    <w:name w:val="ListLabel 3134"/>
    <w:qFormat/>
    <w:rPr>
      <w:rFonts w:cs="Symbol"/>
    </w:rPr>
  </w:style>
  <w:style w:type="character" w:customStyle="1" w:styleId="ListLabel3135">
    <w:name w:val="ListLabel 3135"/>
    <w:qFormat/>
    <w:rPr>
      <w:rFonts w:cs="Symbol"/>
    </w:rPr>
  </w:style>
  <w:style w:type="character" w:customStyle="1" w:styleId="ListLabel3136">
    <w:name w:val="ListLabel 3136"/>
    <w:qFormat/>
    <w:rPr>
      <w:rFonts w:cs="Symbol"/>
    </w:rPr>
  </w:style>
  <w:style w:type="character" w:customStyle="1" w:styleId="ListLabel3137">
    <w:name w:val="ListLabel 3137"/>
    <w:qFormat/>
    <w:rPr>
      <w:rFonts w:cs="Symbol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Symbol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OpenSymbol;Arial Unicode MS"/>
      <w:sz w:val="22"/>
      <w:szCs w:val="22"/>
      <w:lang w:val="el-GR"/>
    </w:rPr>
  </w:style>
  <w:style w:type="character" w:customStyle="1" w:styleId="ListLabel3143">
    <w:name w:val="ListLabel 3143"/>
    <w:qFormat/>
    <w:rPr>
      <w:rFonts w:ascii="Symbol" w:hAnsi="Symbol" w:cs="Symbol"/>
      <w:sz w:val="22"/>
      <w:szCs w:val="22"/>
      <w:lang w:val="el-GR"/>
    </w:rPr>
  </w:style>
  <w:style w:type="character" w:customStyle="1" w:styleId="ListLabel3144">
    <w:name w:val="ListLabel 3144"/>
    <w:qFormat/>
    <w:rPr>
      <w:rFonts w:cs="OpenSymbol;Arial Unicode MS"/>
      <w:sz w:val="22"/>
      <w:szCs w:val="22"/>
      <w:lang w:val="el-GR"/>
    </w:rPr>
  </w:style>
  <w:style w:type="character" w:customStyle="1" w:styleId="ListLabel3145">
    <w:name w:val="ListLabel 3145"/>
    <w:qFormat/>
    <w:rPr>
      <w:rFonts w:cs="OpenSymbol;Arial Unicode MS"/>
      <w:sz w:val="22"/>
      <w:szCs w:val="22"/>
      <w:lang w:val="el-GR"/>
    </w:rPr>
  </w:style>
  <w:style w:type="character" w:customStyle="1" w:styleId="ListLabel3146">
    <w:name w:val="ListLabel 314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147">
    <w:name w:val="ListLabel 3147"/>
    <w:qFormat/>
    <w:rPr>
      <w:rFonts w:cs="OpenSymbol;Arial Unicode MS"/>
      <w:sz w:val="22"/>
      <w:szCs w:val="22"/>
      <w:lang w:val="el-GR"/>
    </w:rPr>
  </w:style>
  <w:style w:type="character" w:customStyle="1" w:styleId="ListLabel3148">
    <w:name w:val="ListLabel 3148"/>
    <w:qFormat/>
    <w:rPr>
      <w:rFonts w:cs="OpenSymbol;Arial Unicode MS"/>
      <w:sz w:val="22"/>
    </w:rPr>
  </w:style>
  <w:style w:type="character" w:customStyle="1" w:styleId="ListLabel3149">
    <w:name w:val="ListLabel 3149"/>
    <w:qFormat/>
    <w:rPr>
      <w:rFonts w:cs="OpenSymbol;Arial Unicode MS"/>
      <w:sz w:val="22"/>
      <w:szCs w:val="22"/>
      <w:lang w:val="el-GR"/>
    </w:rPr>
  </w:style>
  <w:style w:type="character" w:customStyle="1" w:styleId="ListLabel3150">
    <w:name w:val="ListLabel 3150"/>
    <w:qFormat/>
    <w:rPr>
      <w:rFonts w:cs="OpenSymbol;Arial Unicode MS"/>
      <w:sz w:val="22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cs="OpenSymbol;Arial Unicode MS"/>
    </w:rPr>
  </w:style>
  <w:style w:type="character" w:customStyle="1" w:styleId="ListLabel3155">
    <w:name w:val="ListLabel 3155"/>
    <w:qFormat/>
    <w:rPr>
      <w:rFonts w:cs="OpenSymbol;Arial Unicode MS"/>
    </w:rPr>
  </w:style>
  <w:style w:type="character" w:customStyle="1" w:styleId="ListLabel3156">
    <w:name w:val="ListLabel 3156"/>
    <w:qFormat/>
    <w:rPr>
      <w:rFonts w:cs="OpenSymbol;Arial Unicode MS"/>
    </w:rPr>
  </w:style>
  <w:style w:type="character" w:customStyle="1" w:styleId="ListLabel3157">
    <w:name w:val="ListLabel 3157"/>
    <w:qFormat/>
    <w:rPr>
      <w:rFonts w:cs="OpenSymbol;Arial Unicode MS"/>
    </w:rPr>
  </w:style>
  <w:style w:type="character" w:customStyle="1" w:styleId="ListLabel3158">
    <w:name w:val="ListLabel 3158"/>
    <w:qFormat/>
    <w:rPr>
      <w:rFonts w:cs="OpenSymbol;Arial Unicode MS"/>
    </w:rPr>
  </w:style>
  <w:style w:type="character" w:customStyle="1" w:styleId="ListLabel3159">
    <w:name w:val="ListLabel 3159"/>
    <w:qFormat/>
    <w:rPr>
      <w:rFonts w:cs="OpenSymbol;Arial Unicode MS"/>
      <w:sz w:val="22"/>
      <w:szCs w:val="22"/>
      <w:lang w:val="el-GR"/>
    </w:rPr>
  </w:style>
  <w:style w:type="character" w:customStyle="1" w:styleId="ListLabel3160">
    <w:name w:val="ListLabel 3160"/>
    <w:qFormat/>
    <w:rPr>
      <w:rFonts w:cs="OpenSymbol;Arial Unicode MS"/>
      <w:sz w:val="22"/>
      <w:szCs w:val="22"/>
      <w:lang w:val="el-GR"/>
    </w:rPr>
  </w:style>
  <w:style w:type="character" w:customStyle="1" w:styleId="ListLabel3161">
    <w:name w:val="ListLabel 3161"/>
    <w:qFormat/>
    <w:rPr>
      <w:rFonts w:cs="OpenSymbol;Arial Unicode MS"/>
      <w:sz w:val="22"/>
      <w:szCs w:val="22"/>
      <w:lang w:val="el-GR"/>
    </w:rPr>
  </w:style>
  <w:style w:type="character" w:customStyle="1" w:styleId="ListLabel3162">
    <w:name w:val="ListLabel 3162"/>
    <w:qFormat/>
    <w:rPr>
      <w:sz w:val="22"/>
      <w:szCs w:val="22"/>
    </w:rPr>
  </w:style>
  <w:style w:type="character" w:customStyle="1" w:styleId="ListLabel3163">
    <w:name w:val="ListLabel 3163"/>
    <w:qFormat/>
    <w:rPr>
      <w:rFonts w:ascii="Symbol" w:hAnsi="Symbol" w:cs="OpenSymbol;Arial Unicode MS"/>
      <w:sz w:val="22"/>
    </w:rPr>
  </w:style>
  <w:style w:type="character" w:customStyle="1" w:styleId="ListLabel3164">
    <w:name w:val="ListLabel 3164"/>
    <w:qFormat/>
    <w:rPr>
      <w:rFonts w:cs="Symbol"/>
      <w:sz w:val="22"/>
      <w:szCs w:val="22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</w:rPr>
  </w:style>
  <w:style w:type="character" w:customStyle="1" w:styleId="ListLabel3173">
    <w:name w:val="ListLabel 3173"/>
    <w:qFormat/>
    <w:rPr>
      <w:rFonts w:cs="OpenSymbol;Arial Unicode MS"/>
    </w:rPr>
  </w:style>
  <w:style w:type="character" w:customStyle="1" w:styleId="ListLabel3174">
    <w:name w:val="ListLabel 3174"/>
    <w:qFormat/>
    <w:rPr>
      <w:rFonts w:cs="OpenSymbol;Arial Unicode MS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  <w:lang w:val="el-GR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  <w:lang w:val="el-GR"/>
    </w:rPr>
  </w:style>
  <w:style w:type="character" w:customStyle="1" w:styleId="ListLabel3177">
    <w:name w:val="ListLabel 3177"/>
    <w:qFormat/>
    <w:rPr>
      <w:rFonts w:cs="OpenSymbol;Arial Unicode MS"/>
      <w:sz w:val="22"/>
    </w:rPr>
  </w:style>
  <w:style w:type="character" w:customStyle="1" w:styleId="ListLabel3178">
    <w:name w:val="ListLabel 3178"/>
    <w:qFormat/>
    <w:rPr>
      <w:rFonts w:cs="OpenSymbol;Arial Unicode MS"/>
      <w:sz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  <w:lang w:val="el-GR"/>
    </w:rPr>
  </w:style>
  <w:style w:type="character" w:customStyle="1" w:styleId="ListLabel3180">
    <w:name w:val="ListLabel 3180"/>
    <w:qFormat/>
    <w:rPr>
      <w:rFonts w:cs="OpenSymbol;Arial Unicode MS"/>
      <w:sz w:val="22"/>
    </w:rPr>
  </w:style>
  <w:style w:type="character" w:customStyle="1" w:styleId="ListLabel3181">
    <w:name w:val="ListLabel 3181"/>
    <w:qFormat/>
    <w:rPr>
      <w:rFonts w:cs="Mangal;Courier New"/>
      <w:sz w:val="22"/>
    </w:rPr>
  </w:style>
  <w:style w:type="character" w:customStyle="1" w:styleId="ListLabel3182">
    <w:name w:val="ListLabel 3182"/>
    <w:qFormat/>
    <w:rPr>
      <w:rFonts w:cs="OpenSymbol;Arial Unicode MS"/>
      <w:sz w:val="22"/>
    </w:rPr>
  </w:style>
  <w:style w:type="character" w:customStyle="1" w:styleId="ListLabel3183">
    <w:name w:val="ListLabel 3183"/>
    <w:qFormat/>
    <w:rPr>
      <w:rFonts w:cs="OpenSymbol;Arial Unicode MS"/>
      <w:sz w:val="22"/>
    </w:rPr>
  </w:style>
  <w:style w:type="character" w:customStyle="1" w:styleId="ListLabel3184">
    <w:name w:val="ListLabel 3184"/>
    <w:qFormat/>
    <w:rPr>
      <w:rFonts w:cs="OpenSymbol;Arial Unicode MS"/>
    </w:rPr>
  </w:style>
  <w:style w:type="character" w:customStyle="1" w:styleId="ListLabel3185">
    <w:name w:val="ListLabel 3185"/>
    <w:qFormat/>
    <w:rPr>
      <w:rFonts w:cs="OpenSymbol;Arial Unicode MS"/>
    </w:rPr>
  </w:style>
  <w:style w:type="character" w:customStyle="1" w:styleId="ListLabel3186">
    <w:name w:val="ListLabel 3186"/>
    <w:qFormat/>
    <w:rPr>
      <w:rFonts w:cs="OpenSymbol;Arial Unicode MS"/>
    </w:rPr>
  </w:style>
  <w:style w:type="character" w:customStyle="1" w:styleId="ListLabel3187">
    <w:name w:val="ListLabel 3187"/>
    <w:qFormat/>
    <w:rPr>
      <w:rFonts w:cs="OpenSymbol;Arial Unicode MS"/>
    </w:rPr>
  </w:style>
  <w:style w:type="character" w:customStyle="1" w:styleId="ListLabel3188">
    <w:name w:val="ListLabel 3188"/>
    <w:qFormat/>
    <w:rPr>
      <w:rFonts w:cs="OpenSymbol;Arial Unicode MS"/>
    </w:rPr>
  </w:style>
  <w:style w:type="character" w:customStyle="1" w:styleId="ListLabel3189">
    <w:name w:val="ListLabel 3189"/>
    <w:qFormat/>
    <w:rPr>
      <w:rFonts w:cs="OpenSymbol;Arial Unicode MS"/>
    </w:rPr>
  </w:style>
  <w:style w:type="character" w:customStyle="1" w:styleId="ListLabel3190">
    <w:name w:val="ListLabel 3190"/>
    <w:qFormat/>
    <w:rPr>
      <w:rFonts w:cs="OpenSymbol;Arial Unicode MS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  <w:sz w:val="22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rFonts w:cs="OpenSymbol;Arial Unicode MS"/>
    </w:rPr>
  </w:style>
  <w:style w:type="character" w:customStyle="1" w:styleId="ListLabel3200">
    <w:name w:val="ListLabel 3200"/>
    <w:qFormat/>
    <w:rPr>
      <w:rFonts w:cs="OpenSymbol;Arial Unicode MS"/>
    </w:rPr>
  </w:style>
  <w:style w:type="character" w:customStyle="1" w:styleId="ListLabel3201">
    <w:name w:val="ListLabel 3201"/>
    <w:qFormat/>
    <w:rPr>
      <w:rFonts w:cs="OpenSymbol;Arial Unicode MS"/>
      <w:sz w:val="22"/>
    </w:rPr>
  </w:style>
  <w:style w:type="character" w:customStyle="1" w:styleId="ListLabel3202">
    <w:name w:val="ListLabel 3202"/>
    <w:qFormat/>
    <w:rPr>
      <w:rFonts w:cs="OpenSymbol;Arial Unicode MS"/>
    </w:rPr>
  </w:style>
  <w:style w:type="character" w:customStyle="1" w:styleId="ListLabel3203">
    <w:name w:val="ListLabel 3203"/>
    <w:qFormat/>
    <w:rPr>
      <w:rFonts w:cs="OpenSymbol;Arial Unicode MS"/>
    </w:rPr>
  </w:style>
  <w:style w:type="character" w:customStyle="1" w:styleId="ListLabel3204">
    <w:name w:val="ListLabel 3204"/>
    <w:qFormat/>
    <w:rPr>
      <w:rFonts w:cs="OpenSymbol;Arial Unicode MS"/>
    </w:rPr>
  </w:style>
  <w:style w:type="character" w:customStyle="1" w:styleId="ListLabel3205">
    <w:name w:val="ListLabel 3205"/>
    <w:qFormat/>
    <w:rPr>
      <w:rFonts w:cs="OpenSymbol;Arial Unicode MS"/>
    </w:rPr>
  </w:style>
  <w:style w:type="character" w:customStyle="1" w:styleId="ListLabel3206">
    <w:name w:val="ListLabel 3206"/>
    <w:qFormat/>
    <w:rPr>
      <w:rFonts w:cs="OpenSymbol;Arial Unicode MS"/>
    </w:rPr>
  </w:style>
  <w:style w:type="character" w:customStyle="1" w:styleId="ListLabel3207">
    <w:name w:val="ListLabel 3207"/>
    <w:qFormat/>
    <w:rPr>
      <w:rFonts w:cs="OpenSymbol;Arial Unicode MS"/>
    </w:rPr>
  </w:style>
  <w:style w:type="character" w:customStyle="1" w:styleId="ListLabel3208">
    <w:name w:val="ListLabel 3208"/>
    <w:qFormat/>
    <w:rPr>
      <w:rFonts w:cs="OpenSymbol;Arial Unicode MS"/>
    </w:rPr>
  </w:style>
  <w:style w:type="character" w:customStyle="1" w:styleId="ListLabel3209">
    <w:name w:val="ListLabel 3209"/>
    <w:qFormat/>
    <w:rPr>
      <w:rFonts w:cs="OpenSymbol;Arial Unicode MS"/>
    </w:rPr>
  </w:style>
  <w:style w:type="character" w:customStyle="1" w:styleId="ListLabel3210">
    <w:name w:val="ListLabel 3210"/>
    <w:qFormat/>
    <w:rPr>
      <w:rFonts w:cs="OpenSymbol;Arial Unicode MS"/>
      <w:sz w:val="22"/>
      <w:szCs w:val="22"/>
    </w:rPr>
  </w:style>
  <w:style w:type="character" w:customStyle="1" w:styleId="ListLabel3211">
    <w:name w:val="ListLabel 3211"/>
    <w:qFormat/>
    <w:rPr>
      <w:rFonts w:cs="OpenSymbol;Arial Unicode MS"/>
      <w:sz w:val="22"/>
      <w:szCs w:val="22"/>
    </w:rPr>
  </w:style>
  <w:style w:type="character" w:customStyle="1" w:styleId="ListLabel3212">
    <w:name w:val="ListLabel 3212"/>
    <w:qFormat/>
    <w:rPr>
      <w:rFonts w:cs="OpenSymbol;Arial Unicode MS"/>
      <w:sz w:val="22"/>
      <w:szCs w:val="22"/>
    </w:rPr>
  </w:style>
  <w:style w:type="character" w:customStyle="1" w:styleId="ListLabel3213">
    <w:name w:val="ListLabel 3213"/>
    <w:qFormat/>
    <w:rPr>
      <w:rFonts w:cs="OpenSymbol;Arial Unicode MS"/>
      <w:sz w:val="22"/>
      <w:szCs w:val="22"/>
    </w:rPr>
  </w:style>
  <w:style w:type="character" w:customStyle="1" w:styleId="ListLabel3214">
    <w:name w:val="ListLabel 3214"/>
    <w:qFormat/>
    <w:rPr>
      <w:rFonts w:cs="OpenSymbol;Arial Unicode MS"/>
      <w:sz w:val="22"/>
      <w:szCs w:val="22"/>
    </w:rPr>
  </w:style>
  <w:style w:type="character" w:customStyle="1" w:styleId="ListLabel3215">
    <w:name w:val="ListLabel 3215"/>
    <w:qFormat/>
    <w:rPr>
      <w:rFonts w:cs="OpenSymbol;Arial Unicode MS"/>
      <w:sz w:val="22"/>
      <w:szCs w:val="22"/>
    </w:rPr>
  </w:style>
  <w:style w:type="character" w:customStyle="1" w:styleId="ListLabel3216">
    <w:name w:val="ListLabel 3216"/>
    <w:qFormat/>
    <w:rPr>
      <w:rFonts w:cs="OpenSymbol;Arial Unicode MS"/>
      <w:sz w:val="22"/>
      <w:szCs w:val="22"/>
    </w:rPr>
  </w:style>
  <w:style w:type="character" w:customStyle="1" w:styleId="ListLabel3217">
    <w:name w:val="ListLabel 3217"/>
    <w:qFormat/>
    <w:rPr>
      <w:rFonts w:cs="OpenSymbol;Arial Unicode MS"/>
      <w:sz w:val="22"/>
      <w:szCs w:val="22"/>
    </w:rPr>
  </w:style>
  <w:style w:type="character" w:customStyle="1" w:styleId="ListLabel3218">
    <w:name w:val="ListLabel 3218"/>
    <w:qFormat/>
    <w:rPr>
      <w:rFonts w:cs="OpenSymbol;Arial Unicode MS"/>
      <w:sz w:val="22"/>
      <w:szCs w:val="22"/>
    </w:rPr>
  </w:style>
  <w:style w:type="character" w:customStyle="1" w:styleId="ListLabel3219">
    <w:name w:val="ListLabel 3219"/>
    <w:qFormat/>
    <w:rPr>
      <w:rFonts w:cs="OpenSymbol;Arial Unicode MS"/>
      <w:sz w:val="22"/>
      <w:szCs w:val="22"/>
    </w:rPr>
  </w:style>
  <w:style w:type="character" w:customStyle="1" w:styleId="ListLabel3220">
    <w:name w:val="ListLabel 3220"/>
    <w:qFormat/>
    <w:rPr>
      <w:rFonts w:cs="OpenSymbol;Arial Unicode MS"/>
      <w:sz w:val="22"/>
      <w:szCs w:val="22"/>
    </w:rPr>
  </w:style>
  <w:style w:type="character" w:customStyle="1" w:styleId="ListLabel3221">
    <w:name w:val="ListLabel 3221"/>
    <w:qFormat/>
    <w:rPr>
      <w:rFonts w:cs="OpenSymbol;Arial Unicode MS"/>
      <w:sz w:val="22"/>
      <w:szCs w:val="22"/>
    </w:rPr>
  </w:style>
  <w:style w:type="character" w:customStyle="1" w:styleId="ListLabel3222">
    <w:name w:val="ListLabel 3222"/>
    <w:qFormat/>
    <w:rPr>
      <w:rFonts w:cs="OpenSymbol;Arial Unicode MS"/>
      <w:sz w:val="22"/>
      <w:szCs w:val="22"/>
    </w:rPr>
  </w:style>
  <w:style w:type="character" w:customStyle="1" w:styleId="ListLabel3223">
    <w:name w:val="ListLabel 3223"/>
    <w:qFormat/>
    <w:rPr>
      <w:rFonts w:cs="OpenSymbol;Arial Unicode MS"/>
      <w:sz w:val="22"/>
      <w:szCs w:val="22"/>
    </w:rPr>
  </w:style>
  <w:style w:type="character" w:customStyle="1" w:styleId="ListLabel3224">
    <w:name w:val="ListLabel 3224"/>
    <w:qFormat/>
    <w:rPr>
      <w:rFonts w:cs="OpenSymbol;Arial Unicode MS"/>
      <w:sz w:val="22"/>
      <w:szCs w:val="22"/>
    </w:rPr>
  </w:style>
  <w:style w:type="character" w:customStyle="1" w:styleId="ListLabel3225">
    <w:name w:val="ListLabel 3225"/>
    <w:qFormat/>
    <w:rPr>
      <w:rFonts w:cs="OpenSymbol;Arial Unicode MS"/>
      <w:sz w:val="22"/>
      <w:szCs w:val="22"/>
    </w:rPr>
  </w:style>
  <w:style w:type="character" w:customStyle="1" w:styleId="ListLabel3226">
    <w:name w:val="ListLabel 3226"/>
    <w:qFormat/>
    <w:rPr>
      <w:rFonts w:cs="OpenSymbol;Arial Unicode MS"/>
      <w:sz w:val="22"/>
      <w:szCs w:val="22"/>
    </w:rPr>
  </w:style>
  <w:style w:type="character" w:customStyle="1" w:styleId="ListLabel3227">
    <w:name w:val="ListLabel 3227"/>
    <w:qFormat/>
    <w:rPr>
      <w:rFonts w:cs="OpenSymbol;Arial Unicode MS"/>
      <w:sz w:val="22"/>
      <w:szCs w:val="22"/>
    </w:rPr>
  </w:style>
  <w:style w:type="character" w:customStyle="1" w:styleId="ListLabel3228">
    <w:name w:val="ListLabel 3228"/>
    <w:qFormat/>
    <w:rPr>
      <w:rFonts w:cs="OpenSymbol;Arial Unicode MS"/>
      <w:sz w:val="22"/>
    </w:rPr>
  </w:style>
  <w:style w:type="character" w:customStyle="1" w:styleId="ListLabel3229">
    <w:name w:val="ListLabel 3229"/>
    <w:qFormat/>
    <w:rPr>
      <w:rFonts w:cs="OpenSymbol;Arial Unicode MS"/>
    </w:rPr>
  </w:style>
  <w:style w:type="character" w:customStyle="1" w:styleId="ListLabel3230">
    <w:name w:val="ListLabel 3230"/>
    <w:qFormat/>
    <w:rPr>
      <w:rFonts w:cs="OpenSymbol;Arial Unicode MS"/>
    </w:rPr>
  </w:style>
  <w:style w:type="character" w:customStyle="1" w:styleId="ListLabel3231">
    <w:name w:val="ListLabel 3231"/>
    <w:qFormat/>
    <w:rPr>
      <w:rFonts w:cs="OpenSymbol;Arial Unicode MS"/>
    </w:rPr>
  </w:style>
  <w:style w:type="character" w:customStyle="1" w:styleId="ListLabel3232">
    <w:name w:val="ListLabel 3232"/>
    <w:qFormat/>
    <w:rPr>
      <w:rFonts w:cs="OpenSymbol;Arial Unicode MS"/>
    </w:rPr>
  </w:style>
  <w:style w:type="character" w:customStyle="1" w:styleId="ListLabel3233">
    <w:name w:val="ListLabel 3233"/>
    <w:qFormat/>
    <w:rPr>
      <w:rFonts w:cs="OpenSymbol;Arial Unicode MS"/>
    </w:rPr>
  </w:style>
  <w:style w:type="character" w:customStyle="1" w:styleId="ListLabel3234">
    <w:name w:val="ListLabel 3234"/>
    <w:qFormat/>
    <w:rPr>
      <w:rFonts w:cs="OpenSymbol;Arial Unicode MS"/>
    </w:rPr>
  </w:style>
  <w:style w:type="character" w:customStyle="1" w:styleId="ListLabel3235">
    <w:name w:val="ListLabel 3235"/>
    <w:qFormat/>
    <w:rPr>
      <w:rFonts w:cs="OpenSymbol;Arial Unicode MS"/>
    </w:rPr>
  </w:style>
  <w:style w:type="character" w:customStyle="1" w:styleId="ListLabel3236">
    <w:name w:val="ListLabel 3236"/>
    <w:qFormat/>
    <w:rPr>
      <w:rFonts w:cs="OpenSymbol;Arial Unicode MS"/>
    </w:rPr>
  </w:style>
  <w:style w:type="character" w:customStyle="1" w:styleId="ListLabel3237">
    <w:name w:val="ListLabel 3237"/>
    <w:qFormat/>
    <w:rPr>
      <w:rFonts w:cs="OpenSymbol;Arial Unicode MS"/>
      <w:sz w:val="22"/>
      <w:szCs w:val="22"/>
    </w:rPr>
  </w:style>
  <w:style w:type="character" w:customStyle="1" w:styleId="ListLabel3238">
    <w:name w:val="ListLabel 3238"/>
    <w:qFormat/>
    <w:rPr>
      <w:rFonts w:cs="OpenSymbol;Arial Unicode MS"/>
      <w:sz w:val="22"/>
      <w:szCs w:val="22"/>
    </w:rPr>
  </w:style>
  <w:style w:type="character" w:customStyle="1" w:styleId="ListLabel3239">
    <w:name w:val="ListLabel 3239"/>
    <w:qFormat/>
    <w:rPr>
      <w:rFonts w:cs="OpenSymbol;Arial Unicode MS"/>
      <w:sz w:val="22"/>
      <w:szCs w:val="22"/>
    </w:rPr>
  </w:style>
  <w:style w:type="character" w:customStyle="1" w:styleId="ListLabel3240">
    <w:name w:val="ListLabel 3240"/>
    <w:qFormat/>
    <w:rPr>
      <w:rFonts w:cs="OpenSymbol;Arial Unicode MS"/>
      <w:sz w:val="22"/>
      <w:szCs w:val="22"/>
    </w:rPr>
  </w:style>
  <w:style w:type="character" w:customStyle="1" w:styleId="ListLabel3241">
    <w:name w:val="ListLabel 3241"/>
    <w:qFormat/>
    <w:rPr>
      <w:rFonts w:cs="OpenSymbol;Arial Unicode MS"/>
      <w:sz w:val="22"/>
      <w:szCs w:val="22"/>
    </w:rPr>
  </w:style>
  <w:style w:type="character" w:customStyle="1" w:styleId="ListLabel3242">
    <w:name w:val="ListLabel 3242"/>
    <w:qFormat/>
    <w:rPr>
      <w:rFonts w:cs="OpenSymbol;Arial Unicode MS"/>
      <w:sz w:val="22"/>
      <w:szCs w:val="22"/>
    </w:rPr>
  </w:style>
  <w:style w:type="character" w:customStyle="1" w:styleId="ListLabel3243">
    <w:name w:val="ListLabel 3243"/>
    <w:qFormat/>
    <w:rPr>
      <w:rFonts w:cs="OpenSymbol;Arial Unicode MS"/>
      <w:sz w:val="22"/>
      <w:szCs w:val="22"/>
    </w:rPr>
  </w:style>
  <w:style w:type="character" w:customStyle="1" w:styleId="ListLabel3244">
    <w:name w:val="ListLabel 3244"/>
    <w:qFormat/>
    <w:rPr>
      <w:rFonts w:cs="OpenSymbol;Arial Unicode MS"/>
      <w:sz w:val="22"/>
      <w:szCs w:val="22"/>
    </w:rPr>
  </w:style>
  <w:style w:type="character" w:customStyle="1" w:styleId="ListLabel3245">
    <w:name w:val="ListLabel 3245"/>
    <w:qFormat/>
    <w:rPr>
      <w:rFonts w:cs="OpenSymbol;Arial Unicode MS"/>
      <w:sz w:val="22"/>
      <w:szCs w:val="22"/>
    </w:rPr>
  </w:style>
  <w:style w:type="character" w:customStyle="1" w:styleId="ListLabel3246">
    <w:name w:val="ListLabel 3246"/>
    <w:qFormat/>
    <w:rPr>
      <w:rFonts w:cs="OpenSymbol;Arial Unicode MS"/>
      <w:sz w:val="22"/>
      <w:szCs w:val="22"/>
      <w:lang w:val="el-GR"/>
    </w:rPr>
  </w:style>
  <w:style w:type="character" w:customStyle="1" w:styleId="ListLabel3247">
    <w:name w:val="ListLabel 3247"/>
    <w:qFormat/>
    <w:rPr>
      <w:rFonts w:cs="OpenSymbol;Arial Unicode MS"/>
    </w:rPr>
  </w:style>
  <w:style w:type="character" w:customStyle="1" w:styleId="ListLabel3248">
    <w:name w:val="ListLabel 3248"/>
    <w:qFormat/>
    <w:rPr>
      <w:rFonts w:cs="OpenSymbol;Arial Unicode MS"/>
    </w:rPr>
  </w:style>
  <w:style w:type="character" w:customStyle="1" w:styleId="ListLabel3249">
    <w:name w:val="ListLabel 3249"/>
    <w:qFormat/>
    <w:rPr>
      <w:rFonts w:cs="OpenSymbol;Arial Unicode MS"/>
    </w:rPr>
  </w:style>
  <w:style w:type="character" w:customStyle="1" w:styleId="ListLabel3250">
    <w:name w:val="ListLabel 3250"/>
    <w:qFormat/>
    <w:rPr>
      <w:rFonts w:cs="OpenSymbol;Arial Unicode MS"/>
    </w:rPr>
  </w:style>
  <w:style w:type="character" w:customStyle="1" w:styleId="ListLabel3251">
    <w:name w:val="ListLabel 3251"/>
    <w:qFormat/>
    <w:rPr>
      <w:rFonts w:cs="OpenSymbol;Arial Unicode MS"/>
    </w:rPr>
  </w:style>
  <w:style w:type="character" w:customStyle="1" w:styleId="ListLabel3252">
    <w:name w:val="ListLabel 3252"/>
    <w:qFormat/>
    <w:rPr>
      <w:rFonts w:cs="OpenSymbol;Arial Unicode MS"/>
    </w:rPr>
  </w:style>
  <w:style w:type="character" w:customStyle="1" w:styleId="ListLabel3253">
    <w:name w:val="ListLabel 3253"/>
    <w:qFormat/>
    <w:rPr>
      <w:rFonts w:cs="OpenSymbol;Arial Unicode MS"/>
    </w:rPr>
  </w:style>
  <w:style w:type="character" w:customStyle="1" w:styleId="ListLabel3254">
    <w:name w:val="ListLabel 3254"/>
    <w:qFormat/>
    <w:rPr>
      <w:rFonts w:cs="OpenSymbol;Arial Unicode MS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</w:rPr>
  </w:style>
  <w:style w:type="character" w:customStyle="1" w:styleId="ListLabel3256">
    <w:name w:val="ListLabel 3256"/>
    <w:qFormat/>
    <w:rPr>
      <w:rFonts w:cs="OpenSymbol;Arial Unicode MS"/>
      <w:sz w:val="22"/>
      <w:szCs w:val="22"/>
    </w:rPr>
  </w:style>
  <w:style w:type="character" w:customStyle="1" w:styleId="ListLabel3257">
    <w:name w:val="ListLabel 3257"/>
    <w:qFormat/>
    <w:rPr>
      <w:rFonts w:cs="OpenSymbol;Arial Unicode MS"/>
      <w:sz w:val="22"/>
      <w:szCs w:val="22"/>
    </w:rPr>
  </w:style>
  <w:style w:type="character" w:customStyle="1" w:styleId="ListLabel3258">
    <w:name w:val="ListLabel 3258"/>
    <w:qFormat/>
    <w:rPr>
      <w:rFonts w:cs="OpenSymbol;Arial Unicode MS"/>
      <w:sz w:val="22"/>
      <w:szCs w:val="22"/>
    </w:rPr>
  </w:style>
  <w:style w:type="character" w:customStyle="1" w:styleId="ListLabel3259">
    <w:name w:val="ListLabel 3259"/>
    <w:qFormat/>
    <w:rPr>
      <w:rFonts w:cs="OpenSymbol;Arial Unicode MS"/>
      <w:sz w:val="22"/>
      <w:szCs w:val="22"/>
    </w:rPr>
  </w:style>
  <w:style w:type="character" w:customStyle="1" w:styleId="ListLabel3260">
    <w:name w:val="ListLabel 3260"/>
    <w:qFormat/>
    <w:rPr>
      <w:rFonts w:cs="OpenSymbol;Arial Unicode MS"/>
      <w:sz w:val="22"/>
      <w:szCs w:val="22"/>
    </w:rPr>
  </w:style>
  <w:style w:type="character" w:customStyle="1" w:styleId="ListLabel3261">
    <w:name w:val="ListLabel 3261"/>
    <w:qFormat/>
    <w:rPr>
      <w:rFonts w:cs="OpenSymbol;Arial Unicode MS"/>
      <w:sz w:val="22"/>
      <w:szCs w:val="22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</w:rPr>
  </w:style>
  <w:style w:type="character" w:customStyle="1" w:styleId="ListLabel3263">
    <w:name w:val="ListLabel 3263"/>
    <w:qFormat/>
    <w:rPr>
      <w:rFonts w:cs="OpenSymbol;Arial Unicode MS"/>
      <w:sz w:val="22"/>
      <w:szCs w:val="22"/>
    </w:rPr>
  </w:style>
  <w:style w:type="character" w:customStyle="1" w:styleId="ListLabel3264">
    <w:name w:val="ListLabel 3264"/>
    <w:qFormat/>
    <w:rPr>
      <w:rFonts w:cs="OpenSymbol;Arial Unicode MS"/>
      <w:sz w:val="22"/>
      <w:szCs w:val="22"/>
      <w:lang w:val="el-GR"/>
    </w:rPr>
  </w:style>
  <w:style w:type="character" w:customStyle="1" w:styleId="ListLabel3265">
    <w:name w:val="ListLabel 3265"/>
    <w:qFormat/>
    <w:rPr>
      <w:rFonts w:cs="OpenSymbol;Arial Unicode MS"/>
    </w:rPr>
  </w:style>
  <w:style w:type="character" w:customStyle="1" w:styleId="ListLabel3266">
    <w:name w:val="ListLabel 3266"/>
    <w:qFormat/>
    <w:rPr>
      <w:rFonts w:cs="OpenSymbol;Arial Unicode MS"/>
    </w:rPr>
  </w:style>
  <w:style w:type="character" w:customStyle="1" w:styleId="ListLabel3267">
    <w:name w:val="ListLabel 3267"/>
    <w:qFormat/>
    <w:rPr>
      <w:rFonts w:cs="OpenSymbol;Arial Unicode MS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  <w:sz w:val="22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OpenSymbol;Arial Unicode MS"/>
    </w:rPr>
  </w:style>
  <w:style w:type="character" w:customStyle="1" w:styleId="ListLabel3280">
    <w:name w:val="ListLabel 3280"/>
    <w:qFormat/>
    <w:rPr>
      <w:rFonts w:cs="OpenSymbol;Arial Unicode MS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  <w:szCs w:val="22"/>
      <w:lang w:val="el-GR"/>
    </w:rPr>
  </w:style>
  <w:style w:type="character" w:customStyle="1" w:styleId="ListLabel3283">
    <w:name w:val="ListLabel 3283"/>
    <w:qFormat/>
    <w:rPr>
      <w:rFonts w:cs="OpenSymbol;Arial Unicode MS"/>
      <w:sz w:val="22"/>
      <w:szCs w:val="22"/>
      <w:lang w:val="el-GR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cs="OpenSymbol;Arial Unicode MS"/>
    </w:rPr>
  </w:style>
  <w:style w:type="character" w:customStyle="1" w:styleId="ListLabel3295">
    <w:name w:val="ListLabel 3295"/>
    <w:qFormat/>
    <w:rPr>
      <w:rFonts w:cs="OpenSymbol;Arial Unicode MS"/>
    </w:rPr>
  </w:style>
  <w:style w:type="character" w:customStyle="1" w:styleId="ListLabel3296">
    <w:name w:val="ListLabel 3296"/>
    <w:qFormat/>
    <w:rPr>
      <w:rFonts w:cs="OpenSymbol;Arial Unicode MS"/>
    </w:rPr>
  </w:style>
  <w:style w:type="character" w:customStyle="1" w:styleId="ListLabel3297">
    <w:name w:val="ListLabel 3297"/>
    <w:qFormat/>
    <w:rPr>
      <w:rFonts w:cs="OpenSymbol;Arial Unicode MS"/>
    </w:rPr>
  </w:style>
  <w:style w:type="character" w:customStyle="1" w:styleId="ListLabel3298">
    <w:name w:val="ListLabel 3298"/>
    <w:qFormat/>
    <w:rPr>
      <w:rFonts w:cs="OpenSymbol;Arial Unicode MS"/>
    </w:rPr>
  </w:style>
  <w:style w:type="character" w:customStyle="1" w:styleId="ListLabel3299">
    <w:name w:val="ListLabel 3299"/>
    <w:qFormat/>
    <w:rPr>
      <w:rFonts w:cs="OpenSymbol;Arial Unicode MS"/>
    </w:rPr>
  </w:style>
  <w:style w:type="character" w:customStyle="1" w:styleId="ListLabel3300">
    <w:name w:val="ListLabel 3300"/>
    <w:qFormat/>
    <w:rPr>
      <w:rFonts w:cs="OpenSymbol;Arial Unicode MS"/>
    </w:rPr>
  </w:style>
  <w:style w:type="character" w:customStyle="1" w:styleId="ListLabel3301">
    <w:name w:val="ListLabel 3301"/>
    <w:qFormat/>
    <w:rPr>
      <w:rFonts w:cs="OpenSymbol;Arial Unicode MS"/>
    </w:rPr>
  </w:style>
  <w:style w:type="character" w:customStyle="1" w:styleId="ListLabel3302">
    <w:name w:val="ListLabel 3302"/>
    <w:qFormat/>
    <w:rPr>
      <w:rFonts w:cs="OpenSymbol;Arial Unicode MS"/>
    </w:rPr>
  </w:style>
  <w:style w:type="character" w:customStyle="1" w:styleId="ListLabel3303">
    <w:name w:val="ListLabel 3303"/>
    <w:qFormat/>
    <w:rPr>
      <w:rFonts w:cs="OpenSymbol;Arial Unicode MS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</w:rPr>
  </w:style>
  <w:style w:type="character" w:customStyle="1" w:styleId="ListLabel3313">
    <w:name w:val="ListLabel 3313"/>
    <w:qFormat/>
    <w:rPr>
      <w:rFonts w:cs="OpenSymbol;Arial Unicode MS"/>
    </w:rPr>
  </w:style>
  <w:style w:type="character" w:customStyle="1" w:styleId="ListLabel3314">
    <w:name w:val="ListLabel 3314"/>
    <w:qFormat/>
    <w:rPr>
      <w:rFonts w:cs="OpenSymbol;Arial Unicode MS"/>
    </w:rPr>
  </w:style>
  <w:style w:type="character" w:customStyle="1" w:styleId="ListLabel3315">
    <w:name w:val="ListLabel 3315"/>
    <w:qFormat/>
    <w:rPr>
      <w:rFonts w:cs="OpenSymbol;Arial Unicode MS"/>
    </w:rPr>
  </w:style>
  <w:style w:type="character" w:customStyle="1" w:styleId="ListLabel3316">
    <w:name w:val="ListLabel 3316"/>
    <w:qFormat/>
    <w:rPr>
      <w:rFonts w:cs="OpenSymbol;Arial Unicode MS"/>
    </w:rPr>
  </w:style>
  <w:style w:type="character" w:customStyle="1" w:styleId="ListLabel3317">
    <w:name w:val="ListLabel 3317"/>
    <w:qFormat/>
    <w:rPr>
      <w:rFonts w:cs="OpenSymbol;Arial Unicode MS"/>
    </w:rPr>
  </w:style>
  <w:style w:type="character" w:customStyle="1" w:styleId="ListLabel3318">
    <w:name w:val="ListLabel 3318"/>
    <w:qFormat/>
    <w:rPr>
      <w:rFonts w:cs="OpenSymbol;Arial Unicode MS"/>
    </w:rPr>
  </w:style>
  <w:style w:type="character" w:customStyle="1" w:styleId="ListLabel3319">
    <w:name w:val="ListLabel 3319"/>
    <w:qFormat/>
    <w:rPr>
      <w:rFonts w:cs="OpenSymbol;Arial Unicode MS"/>
    </w:rPr>
  </w:style>
  <w:style w:type="paragraph" w:customStyle="1" w:styleId="a7">
    <w:name w:val="Επικεφαλίδα"/>
    <w:basedOn w:val="a"/>
    <w:next w:val="a8"/>
    <w:qFormat/>
    <w:rsid w:val="00372D5E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8">
    <w:name w:val="Body Text"/>
    <w:basedOn w:val="a"/>
    <w:rsid w:val="00372D5E"/>
    <w:pPr>
      <w:spacing w:after="140" w:line="288" w:lineRule="auto"/>
    </w:pPr>
  </w:style>
  <w:style w:type="paragraph" w:styleId="a9">
    <w:name w:val="List"/>
    <w:basedOn w:val="a8"/>
    <w:rsid w:val="00372D5E"/>
  </w:style>
  <w:style w:type="paragraph" w:customStyle="1" w:styleId="1">
    <w:name w:val="Λεζάντα1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qFormat/>
    <w:rsid w:val="00372D5E"/>
    <w:pPr>
      <w:suppressLineNumbers/>
    </w:pPr>
  </w:style>
  <w:style w:type="paragraph" w:styleId="ab">
    <w:name w:val="caption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10">
    <w:name w:val="Κεφαλίδα1"/>
    <w:basedOn w:val="a"/>
    <w:rsid w:val="00372D5E"/>
    <w:pPr>
      <w:suppressLineNumbers/>
      <w:tabs>
        <w:tab w:val="center" w:pos="4819"/>
        <w:tab w:val="right" w:pos="9638"/>
      </w:tabs>
    </w:pPr>
  </w:style>
  <w:style w:type="paragraph" w:customStyle="1" w:styleId="11">
    <w:name w:val="Υποσέλιδο1"/>
    <w:basedOn w:val="a"/>
    <w:rsid w:val="00372D5E"/>
  </w:style>
  <w:style w:type="paragraph" w:customStyle="1" w:styleId="ac">
    <w:name w:val="Περιεχόμενα πλαισίου"/>
    <w:basedOn w:val="a"/>
    <w:qFormat/>
    <w:rsid w:val="00372D5E"/>
  </w:style>
  <w:style w:type="paragraph" w:customStyle="1" w:styleId="ad">
    <w:name w:val="Περιεχόμενα πίνακα"/>
    <w:basedOn w:val="a"/>
    <w:qFormat/>
    <w:rsid w:val="00372D5E"/>
    <w:pPr>
      <w:suppressLineNumbers/>
    </w:pPr>
  </w:style>
  <w:style w:type="paragraph" w:customStyle="1" w:styleId="TableParagraph">
    <w:name w:val="Table Paragraph"/>
    <w:basedOn w:val="a"/>
    <w:qFormat/>
    <w:rsid w:val="00372D5E"/>
  </w:style>
  <w:style w:type="paragraph" w:customStyle="1" w:styleId="ae">
    <w:name w:val="Περιεχόμενα λίστας"/>
    <w:basedOn w:val="a"/>
    <w:qFormat/>
    <w:rsid w:val="00372D5E"/>
    <w:pPr>
      <w:ind w:left="567"/>
    </w:pPr>
  </w:style>
  <w:style w:type="paragraph" w:customStyle="1" w:styleId="af">
    <w:name w:val="Επικεφαλίδα πίνακα"/>
    <w:basedOn w:val="ad"/>
    <w:qFormat/>
    <w:rsid w:val="00372D5E"/>
    <w:pPr>
      <w:jc w:val="center"/>
    </w:pPr>
    <w:rPr>
      <w:b/>
      <w:bCs/>
    </w:rPr>
  </w:style>
  <w:style w:type="paragraph" w:styleId="af0">
    <w:name w:val="List Paragraph"/>
    <w:basedOn w:val="a"/>
    <w:qFormat/>
    <w:rsid w:val="00372D5E"/>
    <w:pPr>
      <w:ind w:left="840" w:hanging="360"/>
    </w:pPr>
  </w:style>
  <w:style w:type="paragraph" w:styleId="af1">
    <w:name w:val="annotation text"/>
    <w:basedOn w:val="a"/>
    <w:qFormat/>
    <w:rsid w:val="00372D5E"/>
    <w:rPr>
      <w:rFonts w:cs="Mangal;Courier New"/>
      <w:sz w:val="20"/>
      <w:szCs w:val="18"/>
    </w:rPr>
  </w:style>
  <w:style w:type="paragraph" w:styleId="af2">
    <w:name w:val="annotation subject"/>
    <w:basedOn w:val="af1"/>
    <w:qFormat/>
    <w:rsid w:val="00372D5E"/>
    <w:rPr>
      <w:b/>
      <w:bCs/>
    </w:rPr>
  </w:style>
  <w:style w:type="paragraph" w:styleId="af3">
    <w:name w:val="Balloon Text"/>
    <w:basedOn w:val="a"/>
    <w:qFormat/>
    <w:rsid w:val="00372D5E"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  <w:rsid w:val="00372D5E"/>
  </w:style>
  <w:style w:type="numbering" w:customStyle="1" w:styleId="WW8Num2">
    <w:name w:val="WW8Num2"/>
    <w:qFormat/>
    <w:rsid w:val="00372D5E"/>
  </w:style>
  <w:style w:type="numbering" w:customStyle="1" w:styleId="WW8Num3">
    <w:name w:val="WW8Num3"/>
    <w:qFormat/>
    <w:rsid w:val="00372D5E"/>
  </w:style>
  <w:style w:type="numbering" w:customStyle="1" w:styleId="WW8Num4">
    <w:name w:val="WW8Num4"/>
    <w:qFormat/>
    <w:rsid w:val="00372D5E"/>
  </w:style>
  <w:style w:type="numbering" w:customStyle="1" w:styleId="WW8Num5">
    <w:name w:val="WW8Num5"/>
    <w:qFormat/>
    <w:rsid w:val="00372D5E"/>
  </w:style>
  <w:style w:type="numbering" w:customStyle="1" w:styleId="WW8Num6">
    <w:name w:val="WW8Num6"/>
    <w:qFormat/>
    <w:rsid w:val="00372D5E"/>
  </w:style>
  <w:style w:type="numbering" w:customStyle="1" w:styleId="WW8Num7">
    <w:name w:val="WW8Num7"/>
    <w:qFormat/>
    <w:rsid w:val="00372D5E"/>
  </w:style>
  <w:style w:type="numbering" w:customStyle="1" w:styleId="WW8Num8">
    <w:name w:val="WW8Num8"/>
    <w:qFormat/>
    <w:rsid w:val="00372D5E"/>
  </w:style>
  <w:style w:type="numbering" w:customStyle="1" w:styleId="WW8Num9">
    <w:name w:val="WW8Num9"/>
    <w:qFormat/>
    <w:rsid w:val="00372D5E"/>
  </w:style>
  <w:style w:type="numbering" w:customStyle="1" w:styleId="WW8Num10">
    <w:name w:val="WW8Num10"/>
    <w:qFormat/>
    <w:rsid w:val="00372D5E"/>
  </w:style>
  <w:style w:type="numbering" w:customStyle="1" w:styleId="WW8Num11">
    <w:name w:val="WW8Num11"/>
    <w:qFormat/>
    <w:rsid w:val="00372D5E"/>
  </w:style>
  <w:style w:type="numbering" w:customStyle="1" w:styleId="WW8Num12">
    <w:name w:val="WW8Num12"/>
    <w:qFormat/>
    <w:rsid w:val="00372D5E"/>
  </w:style>
  <w:style w:type="numbering" w:customStyle="1" w:styleId="WW8Num13">
    <w:name w:val="WW8Num13"/>
    <w:qFormat/>
    <w:rsid w:val="00372D5E"/>
  </w:style>
  <w:style w:type="numbering" w:customStyle="1" w:styleId="WW8Num14">
    <w:name w:val="WW8Num14"/>
    <w:qFormat/>
    <w:rsid w:val="00372D5E"/>
  </w:style>
  <w:style w:type="numbering" w:customStyle="1" w:styleId="WW8Num15">
    <w:name w:val="WW8Num15"/>
    <w:qFormat/>
    <w:rsid w:val="00372D5E"/>
  </w:style>
  <w:style w:type="numbering" w:customStyle="1" w:styleId="WW8Num16">
    <w:name w:val="WW8Num16"/>
    <w:qFormat/>
    <w:rsid w:val="00372D5E"/>
  </w:style>
  <w:style w:type="numbering" w:customStyle="1" w:styleId="WW8Num17">
    <w:name w:val="WW8Num17"/>
    <w:qFormat/>
    <w:rsid w:val="00372D5E"/>
  </w:style>
  <w:style w:type="numbering" w:customStyle="1" w:styleId="WW8Num18">
    <w:name w:val="WW8Num18"/>
    <w:qFormat/>
    <w:rsid w:val="00372D5E"/>
  </w:style>
  <w:style w:type="numbering" w:customStyle="1" w:styleId="WW8Num19">
    <w:name w:val="WW8Num19"/>
    <w:qFormat/>
    <w:rsid w:val="00372D5E"/>
  </w:style>
  <w:style w:type="numbering" w:customStyle="1" w:styleId="WW8Num20">
    <w:name w:val="WW8Num20"/>
    <w:qFormat/>
    <w:rsid w:val="00372D5E"/>
  </w:style>
  <w:style w:type="numbering" w:customStyle="1" w:styleId="WW8Num21">
    <w:name w:val="WW8Num21"/>
    <w:qFormat/>
    <w:rsid w:val="00372D5E"/>
  </w:style>
  <w:style w:type="numbering" w:customStyle="1" w:styleId="WW8Num22">
    <w:name w:val="WW8Num22"/>
    <w:qFormat/>
    <w:rsid w:val="00372D5E"/>
  </w:style>
  <w:style w:type="numbering" w:customStyle="1" w:styleId="WW8Num23">
    <w:name w:val="WW8Num23"/>
    <w:qFormat/>
    <w:rsid w:val="00372D5E"/>
  </w:style>
  <w:style w:type="numbering" w:customStyle="1" w:styleId="WW8Num24">
    <w:name w:val="WW8Num24"/>
    <w:qFormat/>
    <w:rsid w:val="00372D5E"/>
  </w:style>
  <w:style w:type="numbering" w:customStyle="1" w:styleId="WW8Num25">
    <w:name w:val="WW8Num25"/>
    <w:qFormat/>
    <w:rsid w:val="00372D5E"/>
  </w:style>
  <w:style w:type="numbering" w:customStyle="1" w:styleId="WW8Num26">
    <w:name w:val="WW8Num26"/>
    <w:qFormat/>
    <w:rsid w:val="00372D5E"/>
  </w:style>
  <w:style w:type="numbering" w:customStyle="1" w:styleId="WW8Num27">
    <w:name w:val="WW8Num27"/>
    <w:qFormat/>
    <w:rsid w:val="00372D5E"/>
  </w:style>
  <w:style w:type="numbering" w:customStyle="1" w:styleId="WW8Num28">
    <w:name w:val="WW8Num28"/>
    <w:qFormat/>
    <w:rsid w:val="00372D5E"/>
  </w:style>
  <w:style w:type="numbering" w:customStyle="1" w:styleId="WW8Num29">
    <w:name w:val="WW8Num29"/>
    <w:qFormat/>
    <w:rsid w:val="00372D5E"/>
  </w:style>
  <w:style w:type="numbering" w:customStyle="1" w:styleId="WW8Num30">
    <w:name w:val="WW8Num30"/>
    <w:qFormat/>
    <w:rsid w:val="00372D5E"/>
  </w:style>
  <w:style w:type="numbering" w:customStyle="1" w:styleId="WW8Num31">
    <w:name w:val="WW8Num31"/>
    <w:qFormat/>
    <w:rsid w:val="00372D5E"/>
  </w:style>
  <w:style w:type="numbering" w:customStyle="1" w:styleId="WW8Num32">
    <w:name w:val="WW8Num32"/>
    <w:qFormat/>
    <w:rsid w:val="00372D5E"/>
  </w:style>
  <w:style w:type="numbering" w:customStyle="1" w:styleId="WW8Num33">
    <w:name w:val="WW8Num33"/>
    <w:qFormat/>
    <w:rsid w:val="00372D5E"/>
  </w:style>
  <w:style w:type="numbering" w:customStyle="1" w:styleId="WW8Num34">
    <w:name w:val="WW8Num34"/>
    <w:qFormat/>
    <w:rsid w:val="00372D5E"/>
  </w:style>
  <w:style w:type="numbering" w:customStyle="1" w:styleId="WW8Num35">
    <w:name w:val="WW8Num35"/>
    <w:qFormat/>
    <w:rsid w:val="00372D5E"/>
  </w:style>
  <w:style w:type="numbering" w:customStyle="1" w:styleId="WW8Num36">
    <w:name w:val="WW8Num36"/>
    <w:qFormat/>
    <w:rsid w:val="00372D5E"/>
  </w:style>
  <w:style w:type="numbering" w:customStyle="1" w:styleId="WW8Num37">
    <w:name w:val="WW8Num37"/>
    <w:qFormat/>
    <w:rsid w:val="00372D5E"/>
  </w:style>
  <w:style w:type="numbering" w:customStyle="1" w:styleId="WW8Num38">
    <w:name w:val="WW8Num38"/>
    <w:qFormat/>
    <w:rsid w:val="00372D5E"/>
  </w:style>
  <w:style w:type="numbering" w:customStyle="1" w:styleId="WW8Num39">
    <w:name w:val="WW8Num39"/>
    <w:qFormat/>
    <w:rsid w:val="00372D5E"/>
  </w:style>
  <w:style w:type="numbering" w:customStyle="1" w:styleId="WW8Num40">
    <w:name w:val="WW8Num40"/>
    <w:qFormat/>
    <w:rsid w:val="00372D5E"/>
  </w:style>
  <w:style w:type="numbering" w:customStyle="1" w:styleId="WW8Num41">
    <w:name w:val="WW8Num41"/>
    <w:qFormat/>
    <w:rsid w:val="00372D5E"/>
  </w:style>
  <w:style w:type="numbering" w:customStyle="1" w:styleId="WW8Num42">
    <w:name w:val="WW8Num42"/>
    <w:qFormat/>
    <w:rsid w:val="00372D5E"/>
  </w:style>
  <w:style w:type="numbering" w:customStyle="1" w:styleId="WW8Num43">
    <w:name w:val="WW8Num43"/>
    <w:qFormat/>
    <w:rsid w:val="00372D5E"/>
  </w:style>
  <w:style w:type="numbering" w:customStyle="1" w:styleId="WW8Num44">
    <w:name w:val="WW8Num44"/>
    <w:qFormat/>
    <w:rsid w:val="00372D5E"/>
  </w:style>
  <w:style w:type="numbering" w:customStyle="1" w:styleId="WW8Num45">
    <w:name w:val="WW8Num45"/>
    <w:qFormat/>
    <w:rsid w:val="00372D5E"/>
  </w:style>
  <w:style w:type="numbering" w:customStyle="1" w:styleId="WW8Num46">
    <w:name w:val="WW8Num46"/>
    <w:qFormat/>
    <w:rsid w:val="00372D5E"/>
  </w:style>
  <w:style w:type="paragraph" w:styleId="af4">
    <w:name w:val="header"/>
    <w:basedOn w:val="a"/>
    <w:link w:val="Char2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Κεφαλίδα Char"/>
    <w:basedOn w:val="a0"/>
    <w:link w:val="af4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5">
    <w:name w:val="footer"/>
    <w:basedOn w:val="a"/>
    <w:link w:val="Char3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3">
    <w:name w:val="Υποσέλιδο Char"/>
    <w:basedOn w:val="a0"/>
    <w:link w:val="af5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6">
    <w:name w:val="Revision"/>
    <w:hidden/>
    <w:uiPriority w:val="99"/>
    <w:semiHidden/>
    <w:rsid w:val="00497367"/>
    <w:rPr>
      <w:rFonts w:ascii="Liberation Serif;Times New Roma" w:eastAsia="SimSun;宋体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24280-BC1C-45D3-9E3D-C69D244D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13</Pages>
  <Words>2185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147</cp:revision>
  <dcterms:created xsi:type="dcterms:W3CDTF">2019-11-26T12:24:00Z</dcterms:created>
  <dcterms:modified xsi:type="dcterms:W3CDTF">2024-04-23T06:29:00Z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